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1EF7" w14:textId="5FE9E2AF" w:rsidR="00F4765E" w:rsidRPr="0007364C" w:rsidRDefault="00F4765E" w:rsidP="00F4765E">
      <w:pPr>
        <w:ind w:left="720"/>
        <w:contextualSpacing/>
        <w:jc w:val="right"/>
        <w:rPr>
          <w:rFonts w:ascii="Arial" w:eastAsia="Calibri" w:hAnsi="Arial" w:cs="Arial"/>
          <w:b/>
          <w:bCs/>
        </w:rPr>
      </w:pPr>
      <w:r w:rsidRPr="0007364C">
        <w:rPr>
          <w:rFonts w:ascii="Arial" w:eastAsia="Calibri" w:hAnsi="Arial" w:cs="Arial"/>
          <w:b/>
          <w:bCs/>
        </w:rPr>
        <w:t xml:space="preserve">Załącznik Nr </w:t>
      </w:r>
      <w:r w:rsidR="00585625" w:rsidRPr="0007364C">
        <w:rPr>
          <w:rFonts w:ascii="Arial" w:eastAsia="Calibri" w:hAnsi="Arial" w:cs="Arial"/>
          <w:b/>
          <w:bCs/>
        </w:rPr>
        <w:t>6</w:t>
      </w:r>
    </w:p>
    <w:p w14:paraId="14BDB124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</w:rPr>
      </w:pPr>
      <w:r w:rsidRPr="0007364C">
        <w:rPr>
          <w:rFonts w:ascii="Arial" w:eastAsia="Calibri" w:hAnsi="Arial" w:cs="Arial"/>
          <w:b/>
          <w:bCs/>
        </w:rPr>
        <w:t>Projekt umowy</w:t>
      </w:r>
      <w:r w:rsidRPr="0007364C">
        <w:rPr>
          <w:rFonts w:ascii="Arial" w:hAnsi="Arial" w:cs="Arial"/>
          <w:b/>
        </w:rPr>
        <w:t xml:space="preserve"> </w:t>
      </w:r>
    </w:p>
    <w:p w14:paraId="2D7B617A" w14:textId="4B94866E" w:rsidR="0046567F" w:rsidRPr="0007364C" w:rsidRDefault="0046567F" w:rsidP="00F4765E">
      <w:pPr>
        <w:spacing w:after="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07364C">
        <w:rPr>
          <w:rFonts w:ascii="Arial" w:hAnsi="Arial" w:cs="Arial"/>
          <w:b/>
          <w:sz w:val="24"/>
          <w:szCs w:val="24"/>
        </w:rPr>
        <w:t>Umowa Nr …/U/2025</w:t>
      </w:r>
    </w:p>
    <w:p w14:paraId="047A2368" w14:textId="617645F2" w:rsidR="00F4765E" w:rsidRPr="0007364C" w:rsidRDefault="00F4765E" w:rsidP="00F4765E">
      <w:pPr>
        <w:widowControl w:val="0"/>
        <w:suppressAutoHyphens/>
        <w:spacing w:after="0" w:line="30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7364C">
        <w:rPr>
          <w:rFonts w:ascii="Arial" w:eastAsia="Times New Roman" w:hAnsi="Arial" w:cs="Arial"/>
          <w:sz w:val="20"/>
          <w:szCs w:val="20"/>
          <w:lang w:eastAsia="ar-SA"/>
        </w:rPr>
        <w:t xml:space="preserve">Zawarta w dniu …………..2025 r. w Iławie pomiędzy Powiatem Iławskim – </w:t>
      </w:r>
      <w:r w:rsidR="00BB44B2" w:rsidRPr="0007364C">
        <w:rPr>
          <w:rFonts w:ascii="Arial" w:eastAsia="Times New Roman" w:hAnsi="Arial" w:cs="Arial"/>
          <w:sz w:val="20"/>
          <w:szCs w:val="20"/>
          <w:lang w:eastAsia="ar-SA"/>
        </w:rPr>
        <w:t>Powiatowym Zarządem Dróg                    w Iławie, ul. Tadeusza Kościuszki 33A, 14-200 Iława;</w:t>
      </w:r>
      <w:r w:rsidRPr="0007364C">
        <w:rPr>
          <w:rFonts w:ascii="Arial" w:eastAsia="Times New Roman" w:hAnsi="Arial" w:cs="Arial"/>
          <w:sz w:val="20"/>
          <w:szCs w:val="20"/>
          <w:lang w:eastAsia="ar-SA"/>
        </w:rPr>
        <w:t xml:space="preserve">;, zwanym dalej „Zamawiającym”, reprezentowanym przez: </w:t>
      </w:r>
    </w:p>
    <w:p w14:paraId="5CAD0B92" w14:textId="77777777" w:rsidR="00F4765E" w:rsidRPr="0007364C" w:rsidRDefault="00F4765E" w:rsidP="00F4765E">
      <w:pPr>
        <w:widowControl w:val="0"/>
        <w:suppressAutoHyphens/>
        <w:spacing w:after="0" w:line="30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5A1C21E" w14:textId="77777777" w:rsidR="00F4765E" w:rsidRPr="0007364C" w:rsidRDefault="00F4765E" w:rsidP="00F4765E">
      <w:pPr>
        <w:spacing w:after="0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>Radosław Augustyniak</w:t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  <w:t>– Dyrektor</w:t>
      </w:r>
    </w:p>
    <w:p w14:paraId="59A0F02F" w14:textId="77777777" w:rsidR="00F4765E" w:rsidRPr="0007364C" w:rsidRDefault="00F4765E" w:rsidP="00F4765E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7364C">
        <w:rPr>
          <w:rFonts w:ascii="Arial" w:eastAsia="Calibri" w:hAnsi="Arial" w:cs="Arial"/>
          <w:color w:val="000000"/>
          <w:sz w:val="20"/>
          <w:szCs w:val="20"/>
        </w:rPr>
        <w:t>przy kontrasygnacie</w:t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Głównego Księgowego Ewy Maruszak</w:t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ab/>
        <w:t xml:space="preserve"> </w:t>
      </w:r>
    </w:p>
    <w:p w14:paraId="0E2B1B83" w14:textId="77777777" w:rsidR="00F4765E" w:rsidRPr="0007364C" w:rsidRDefault="00F4765E" w:rsidP="00F4765E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  <w:lang w:val="de-DE"/>
        </w:rPr>
      </w:pPr>
      <w:r w:rsidRPr="0007364C">
        <w:rPr>
          <w:rFonts w:ascii="Arial" w:eastAsia="Calibri" w:hAnsi="Arial" w:cs="Arial"/>
          <w:bCs/>
          <w:color w:val="000000"/>
          <w:sz w:val="20"/>
          <w:szCs w:val="20"/>
          <w:lang w:val="de-DE"/>
        </w:rPr>
        <w:t xml:space="preserve">a </w:t>
      </w: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26CB1B4D" w14:textId="77777777" w:rsidR="00F4765E" w:rsidRPr="0007364C" w:rsidRDefault="00F4765E" w:rsidP="00F4765E">
      <w:pPr>
        <w:spacing w:after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7364C">
        <w:rPr>
          <w:rFonts w:ascii="Arial" w:eastAsia="Calibri" w:hAnsi="Arial" w:cs="Arial"/>
          <w:bCs/>
          <w:color w:val="000000"/>
          <w:sz w:val="20"/>
          <w:szCs w:val="20"/>
        </w:rPr>
        <w:t>zwanym dalej „Wykonawcą” reprezentowanym przez:</w:t>
      </w:r>
    </w:p>
    <w:p w14:paraId="58E320FA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………………………………………………………………</w:t>
      </w:r>
    </w:p>
    <w:p w14:paraId="1C750604" w14:textId="77777777" w:rsidR="00F4765E" w:rsidRPr="0007364C" w:rsidRDefault="00F4765E" w:rsidP="00F4765E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601612D1" w14:textId="77777777" w:rsidR="00BB44B2" w:rsidRPr="0007364C" w:rsidRDefault="00BB44B2" w:rsidP="00BB44B2">
      <w:pPr>
        <w:jc w:val="center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PREAMBUŁA</w:t>
      </w:r>
    </w:p>
    <w:p w14:paraId="49DCC294" w14:textId="77777777" w:rsidR="00BB44B2" w:rsidRPr="0007364C" w:rsidRDefault="00BB44B2" w:rsidP="00BB44B2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posiada kwalifikacje niezbędne do należytego wykonania przedmiotu umowy;</w:t>
      </w:r>
    </w:p>
    <w:p w14:paraId="35217BC3" w14:textId="1D0167EA" w:rsidR="00BB44B2" w:rsidRPr="0007364C" w:rsidRDefault="00BB44B2" w:rsidP="00BB44B2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oferta Wykonawcy została wybrana jako najkorzystniejsza w postępowaniu o udzielenie zamówienia publicznego w trybie podstawowym pod nazwą: „</w:t>
      </w:r>
      <w:r w:rsidR="009346E1" w:rsidRPr="0007364C">
        <w:rPr>
          <w:rFonts w:ascii="Arial" w:hAnsi="Arial" w:cs="Arial"/>
          <w:b/>
          <w:sz w:val="20"/>
          <w:szCs w:val="20"/>
        </w:rPr>
        <w:t>Nasadzenie drzew w pasie drogowym dróg powiatowych na terenie powiatu iławskiego w 2025 r.</w:t>
      </w:r>
      <w:r w:rsidRPr="0007364C">
        <w:rPr>
          <w:rFonts w:ascii="Arial" w:hAnsi="Arial" w:cs="Arial"/>
          <w:b/>
          <w:sz w:val="20"/>
          <w:szCs w:val="20"/>
        </w:rPr>
        <w:t xml:space="preserve">” </w:t>
      </w:r>
      <w:r w:rsidRPr="0007364C">
        <w:rPr>
          <w:rFonts w:ascii="Arial" w:hAnsi="Arial" w:cs="Arial"/>
          <w:sz w:val="20"/>
          <w:szCs w:val="20"/>
        </w:rPr>
        <w:t xml:space="preserve">przeprowadzonym zgodnie z ustawą z dnia 11 września 2019 r. Prawo zamówień publicznych </w:t>
      </w:r>
      <w:r w:rsidRPr="0007364C">
        <w:rPr>
          <w:rFonts w:ascii="Arial" w:hAnsi="Arial" w:cs="Arial"/>
          <w:i/>
          <w:sz w:val="20"/>
          <w:szCs w:val="20"/>
        </w:rPr>
        <w:t>(Dz.U. z 2024 r. poz. 1320; dalej: uPzp)</w:t>
      </w:r>
      <w:r w:rsidRPr="0007364C">
        <w:rPr>
          <w:rFonts w:ascii="Arial" w:hAnsi="Arial" w:cs="Arial"/>
          <w:sz w:val="20"/>
          <w:szCs w:val="20"/>
        </w:rPr>
        <w:t>, poprzedzającym zawarcie umowy;</w:t>
      </w:r>
    </w:p>
    <w:p w14:paraId="6A037B19" w14:textId="44728508" w:rsidR="00BB44B2" w:rsidRPr="0007364C" w:rsidRDefault="00BB44B2" w:rsidP="009346E1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w dniu podpisania umowy nie podlega wykluczeniu z postępowania o udzielenie zamówienia;</w:t>
      </w:r>
    </w:p>
    <w:p w14:paraId="07DFB451" w14:textId="77777777" w:rsidR="009346E1" w:rsidRPr="0007364C" w:rsidRDefault="009346E1" w:rsidP="009346E1">
      <w:pPr>
        <w:spacing w:after="0" w:line="30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6127FB3" w14:textId="78664E88" w:rsidR="00BB44B2" w:rsidRPr="0007364C" w:rsidRDefault="00BB44B2" w:rsidP="009346E1">
      <w:pPr>
        <w:spacing w:after="0" w:line="30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Strony uzgadniają warunki umowy jak niżej oraz oświadczają, że ich prawa i obowiązki określone w tej umowie są zgodne z przepisami prawa polskiego oraz że uwarunkowania prawne, techniczne i finansowe są wystarczające do należytego wypełnienia wszystkich zobowiązań przez Strony tej umowy.</w:t>
      </w:r>
    </w:p>
    <w:p w14:paraId="282937AD" w14:textId="77777777" w:rsidR="00BB44B2" w:rsidRPr="0007364C" w:rsidRDefault="00BB44B2" w:rsidP="00F4765E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816F46E" w14:textId="77777777" w:rsidR="00BB44B2" w:rsidRPr="0007364C" w:rsidRDefault="00BB44B2" w:rsidP="00F4765E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50749035" w14:textId="5049BE50" w:rsidR="00F4765E" w:rsidRPr="0007364C" w:rsidRDefault="00F4765E" w:rsidP="00F4765E">
      <w:pPr>
        <w:spacing w:after="0" w:line="30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1. Przedmiot umowy</w:t>
      </w:r>
    </w:p>
    <w:p w14:paraId="22CD2968" w14:textId="59FC2E5C" w:rsidR="00F4765E" w:rsidRPr="0007364C" w:rsidRDefault="00F4765E" w:rsidP="00F4765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Zgodnie z wynikiem przetargu w trybie podstawowym, Zamawiający zleca, a Wykonawca przyjmuje do wykonania usługę pn. </w:t>
      </w:r>
      <w:r w:rsidRPr="0007364C">
        <w:rPr>
          <w:rFonts w:ascii="Arial" w:hAnsi="Arial" w:cs="Arial"/>
          <w:b/>
          <w:sz w:val="20"/>
          <w:szCs w:val="20"/>
        </w:rPr>
        <w:t>„</w:t>
      </w:r>
      <w:bookmarkStart w:id="0" w:name="_Hlk210022499"/>
      <w:r w:rsidRPr="0007364C">
        <w:rPr>
          <w:rFonts w:ascii="Arial" w:hAnsi="Arial" w:cs="Arial"/>
          <w:b/>
          <w:sz w:val="20"/>
          <w:szCs w:val="20"/>
        </w:rPr>
        <w:t>Nasadzenie drzew w pasie drogowym dróg powiatowych na terenie powiatu iławskiego w 2025 r.</w:t>
      </w:r>
      <w:bookmarkEnd w:id="0"/>
      <w:r w:rsidRPr="0007364C">
        <w:rPr>
          <w:rFonts w:ascii="Arial" w:hAnsi="Arial" w:cs="Arial"/>
          <w:b/>
          <w:sz w:val="20"/>
          <w:szCs w:val="20"/>
        </w:rPr>
        <w:t>”</w:t>
      </w:r>
      <w:r w:rsidRPr="0007364C">
        <w:rPr>
          <w:rFonts w:ascii="Arial" w:hAnsi="Arial" w:cs="Arial"/>
          <w:sz w:val="20"/>
          <w:szCs w:val="20"/>
        </w:rPr>
        <w:t xml:space="preserve"> zwanej dalej  </w:t>
      </w:r>
      <w:r w:rsidRPr="0007364C">
        <w:rPr>
          <w:rFonts w:ascii="Arial" w:hAnsi="Arial" w:cs="Arial"/>
          <w:i/>
          <w:sz w:val="20"/>
          <w:szCs w:val="20"/>
        </w:rPr>
        <w:t>przedmiotem umowy</w:t>
      </w:r>
      <w:r w:rsidRPr="0007364C">
        <w:rPr>
          <w:rFonts w:ascii="Arial" w:hAnsi="Arial" w:cs="Arial"/>
          <w:sz w:val="20"/>
          <w:szCs w:val="20"/>
        </w:rPr>
        <w:t xml:space="preserve"> lub  </w:t>
      </w:r>
      <w:r w:rsidRPr="0007364C">
        <w:rPr>
          <w:rFonts w:ascii="Arial" w:hAnsi="Arial" w:cs="Arial"/>
          <w:i/>
          <w:sz w:val="20"/>
          <w:szCs w:val="20"/>
        </w:rPr>
        <w:t>usługą</w:t>
      </w:r>
      <w:r w:rsidRPr="0007364C">
        <w:rPr>
          <w:rFonts w:ascii="Arial" w:hAnsi="Arial" w:cs="Arial"/>
          <w:sz w:val="20"/>
          <w:szCs w:val="20"/>
        </w:rPr>
        <w:t>.</w:t>
      </w:r>
    </w:p>
    <w:p w14:paraId="33BA40B1" w14:textId="77777777" w:rsidR="00F4765E" w:rsidRPr="0007364C" w:rsidRDefault="00F4765E" w:rsidP="00F4765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bookmarkStart w:id="1" w:name="_Hlk176344780"/>
      <w:r w:rsidRPr="0007364C">
        <w:rPr>
          <w:rFonts w:ascii="Arial" w:hAnsi="Arial" w:cs="Arial"/>
          <w:color w:val="000000"/>
          <w:sz w:val="20"/>
          <w:szCs w:val="20"/>
        </w:rPr>
        <w:t xml:space="preserve">Przedmiotem umowy jest wykonanie nasadzeń kompensacyjnych za wycięte drzewa </w:t>
      </w:r>
      <w:r w:rsidRPr="0007364C">
        <w:rPr>
          <w:rFonts w:ascii="Arial" w:hAnsi="Arial" w:cs="Arial"/>
          <w:color w:val="000000"/>
          <w:sz w:val="20"/>
          <w:szCs w:val="20"/>
        </w:rPr>
        <w:br/>
        <w:t xml:space="preserve">w pasie drogowym dróg i ulic powiatowych na terenie powiatu iławskiego. Zamówienie obejmuje: </w:t>
      </w:r>
    </w:p>
    <w:p w14:paraId="0B508BD6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roboty przygotowawcze: </w:t>
      </w:r>
      <w:r w:rsidRPr="0007364C">
        <w:rPr>
          <w:rFonts w:ascii="Arial" w:hAnsi="Arial" w:cs="Arial"/>
          <w:color w:val="000000"/>
          <w:sz w:val="20"/>
          <w:szCs w:val="20"/>
        </w:rPr>
        <w:t xml:space="preserve">zakup </w:t>
      </w:r>
      <w:r w:rsidRPr="0007364C">
        <w:rPr>
          <w:rFonts w:ascii="Arial" w:hAnsi="Arial" w:cs="Arial"/>
          <w:b/>
          <w:color w:val="000000"/>
          <w:sz w:val="20"/>
          <w:szCs w:val="20"/>
        </w:rPr>
        <w:t>700</w:t>
      </w:r>
      <w:r w:rsidRPr="0007364C">
        <w:rPr>
          <w:rFonts w:ascii="Arial" w:hAnsi="Arial" w:cs="Arial"/>
          <w:color w:val="000000"/>
          <w:sz w:val="20"/>
          <w:szCs w:val="20"/>
        </w:rPr>
        <w:t xml:space="preserve"> sadzonek drzew, dostawa sadzonek na miejsce nasadzeń,</w:t>
      </w:r>
      <w:r w:rsidRPr="0007364C">
        <w:rPr>
          <w:rFonts w:ascii="Arial" w:hAnsi="Arial" w:cs="Arial"/>
          <w:sz w:val="20"/>
          <w:szCs w:val="20"/>
        </w:rPr>
        <w:t xml:space="preserve"> oczyszczenie miejsca posadzenia z darniny i innych zanieczyszczeń, dowóz ziemi urodzajnej, wyznaczenie miejsc sadzenia,</w:t>
      </w:r>
    </w:p>
    <w:p w14:paraId="2C1159CC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posadzenie drzewa wraz z całkowitą zaprawą dołu ziemią urodzajną,</w:t>
      </w:r>
    </w:p>
    <w:p w14:paraId="30AEC4C5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podlanie i nawiezienie nawozem mineralnym,</w:t>
      </w:r>
    </w:p>
    <w:p w14:paraId="3BBF955B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zabezpieczenie drzewa palikami drewnianymi,</w:t>
      </w:r>
    </w:p>
    <w:p w14:paraId="3FD18B17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wykonanie miski retencyjnej przy drzewie,</w:t>
      </w:r>
    </w:p>
    <w:p w14:paraId="64D1D2AF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udzielenie gwarancji zachowania żywotności posadzonego materiału roślinnego </w:t>
      </w:r>
      <w:r w:rsidRPr="0007364C">
        <w:rPr>
          <w:rFonts w:ascii="Arial" w:hAnsi="Arial" w:cs="Arial"/>
          <w:sz w:val="20"/>
          <w:szCs w:val="20"/>
        </w:rPr>
        <w:br/>
        <w:t>po posadzeniu,</w:t>
      </w:r>
    </w:p>
    <w:p w14:paraId="608C81E7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75819910"/>
      <w:r w:rsidRPr="0007364C">
        <w:rPr>
          <w:rFonts w:ascii="Arial" w:hAnsi="Arial" w:cs="Arial"/>
          <w:color w:val="000000"/>
          <w:sz w:val="20"/>
          <w:szCs w:val="20"/>
        </w:rPr>
        <w:t>na każde drzewko należy założyć osłonkę z tworzywa sztucznego 100 cm wysokości,</w:t>
      </w:r>
    </w:p>
    <w:p w14:paraId="09605E34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palik do mocowania drzewka musi mieć wysokość 2/3 wysokości drzewka, a jego grubość należy dostosować do parametrów drzewka, aby stanowiło stabilną podporę sadzonki,</w:t>
      </w:r>
    </w:p>
    <w:bookmarkEnd w:id="2"/>
    <w:p w14:paraId="510A97DA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do mocowania drzewka do palika należy użyć taśmy koloru czarnego i pomalować farba fluorescencyjną koloru czarnego wystające końcówki palika min. 10 cm,</w:t>
      </w:r>
    </w:p>
    <w:p w14:paraId="1E70716C" w14:textId="77777777" w:rsidR="00F4765E" w:rsidRPr="0007364C" w:rsidRDefault="00F4765E" w:rsidP="00F476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należy zaznaczyć na bieżąco współrzędne geograficzne nasadzeń na wszystkich odcinkach dróg i przesłać je drogą elektroniczną Zamawiającemu przed dokonaniem odbioru końcowego i na każde wezwanie Zamawiającego,</w:t>
      </w:r>
    </w:p>
    <w:p w14:paraId="5ABBECF0" w14:textId="77777777" w:rsidR="00F4765E" w:rsidRPr="0007364C" w:rsidRDefault="00F4765E" w:rsidP="000F4E12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lastRenderedPageBreak/>
        <w:t>sadzonki powinny być o dobrze wykształconych systemach korzeniowych, z korzeniami systematycznie rozłożonymi wokół pnia, o koronach foremnych, proporcjonalnych do wysokości drzew oraz obwodu ich pnia; pień drzewa powinien być zdrowy i prosty, pozbawiony ubytków i pęknięć: sadzonki muszą być zabezpieczone przed zwierzyną, wolne od szkodników i chorób; dokonanie nasadzeń i późniejsza pielęgnacja nasadzonych drzew musi być zgodna ze sztuką pielęgnacji drzew młodych.</w:t>
      </w:r>
      <w:bookmarkEnd w:id="1"/>
    </w:p>
    <w:p w14:paraId="767D8F92" w14:textId="77777777" w:rsidR="00F4765E" w:rsidRPr="0007364C" w:rsidRDefault="00F4765E" w:rsidP="00F4765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Szczegółowy wykaz obowiązków ciążących na wykonawcy określa załącznik nr 1,2,3 do niniejszej umowy, zgodnie z warunkami określonymi w opisie warunków zamówienia.</w:t>
      </w:r>
    </w:p>
    <w:p w14:paraId="49F9D2D1" w14:textId="77777777" w:rsidR="00F4765E" w:rsidRPr="0007364C" w:rsidRDefault="00F4765E" w:rsidP="00F4765E">
      <w:pPr>
        <w:widowControl w:val="0"/>
        <w:autoSpaceDE w:val="0"/>
        <w:autoSpaceDN w:val="0"/>
        <w:adjustRightInd w:val="0"/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101982A8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2. Termin realizacji</w:t>
      </w:r>
    </w:p>
    <w:p w14:paraId="3DB61BA2" w14:textId="4B8A7FD5" w:rsidR="00F4765E" w:rsidRPr="0007364C" w:rsidRDefault="00F4765E" w:rsidP="00BB44B2">
      <w:pPr>
        <w:pStyle w:val="Akapitzlist"/>
        <w:numPr>
          <w:ilvl w:val="0"/>
          <w:numId w:val="47"/>
        </w:numPr>
        <w:spacing w:line="300" w:lineRule="auto"/>
        <w:ind w:left="426" w:hanging="426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 xml:space="preserve">Wykonawca zobowiązany jest zrealizować przedmiot zamówienia w terminie od dnia podpisania umowy do dnia </w:t>
      </w:r>
      <w:r w:rsidRPr="0007364C">
        <w:rPr>
          <w:rFonts w:ascii="Arial" w:hAnsi="Arial" w:cs="Arial"/>
          <w:b/>
          <w:sz w:val="20"/>
        </w:rPr>
        <w:t>30.11.2025 r.</w:t>
      </w:r>
    </w:p>
    <w:p w14:paraId="0E4EDCF6" w14:textId="77777777" w:rsidR="00F4765E" w:rsidRPr="0007364C" w:rsidRDefault="00F4765E" w:rsidP="00F4765E">
      <w:pPr>
        <w:pStyle w:val="Akapitzlist"/>
        <w:spacing w:line="300" w:lineRule="auto"/>
        <w:ind w:left="426"/>
        <w:jc w:val="both"/>
        <w:rPr>
          <w:rFonts w:ascii="Arial" w:hAnsi="Arial" w:cs="Arial"/>
          <w:b/>
          <w:sz w:val="20"/>
        </w:rPr>
      </w:pPr>
    </w:p>
    <w:p w14:paraId="027F8B4F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3. Zobowiązania</w:t>
      </w:r>
    </w:p>
    <w:p w14:paraId="7210032E" w14:textId="77777777" w:rsidR="00F4765E" w:rsidRPr="0007364C" w:rsidRDefault="00F4765E" w:rsidP="00F4765E">
      <w:pPr>
        <w:numPr>
          <w:ilvl w:val="0"/>
          <w:numId w:val="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Strony zobowiązują się do współpracy w zakresie realizacji przedmiotu umowy.</w:t>
      </w:r>
    </w:p>
    <w:p w14:paraId="6B56DF5E" w14:textId="77777777" w:rsidR="00F4765E" w:rsidRPr="0007364C" w:rsidRDefault="00F4765E" w:rsidP="00F4765E">
      <w:pPr>
        <w:numPr>
          <w:ilvl w:val="0"/>
          <w:numId w:val="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zobowiązuje się do:</w:t>
      </w:r>
    </w:p>
    <w:p w14:paraId="7EC3FA07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Wykonywania czynności będących przedmiotem umowy z należytą starannością i poziomem wiedzy, zgodnie ze sztuką ogrodniczą oraz obowiązującymi przepisami prawa, na terenie objętym zamówieniem oraz warunkami zawartymi w niniejszej umowie;</w:t>
      </w:r>
    </w:p>
    <w:p w14:paraId="3F5BD980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zapoznania się z terenem, na którym ma realizować przedmiot zamówienia;</w:t>
      </w:r>
    </w:p>
    <w:p w14:paraId="41B3E030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Usunięcia na swój koszt wszelkich szkód, które powstały w trakcie wykonywania prac, bądź z jego winy oraz zobowiązany jest przez cały czas realizacji przedmiotu zamówienia utrzymania porządku na terenach zieleni, a także na terenach z nimi sąsiadujących, które mogą ulec zniszczeniu w wyniku prowadzenia prac (chodniki, jezdnie);</w:t>
      </w:r>
    </w:p>
    <w:p w14:paraId="2CAC5F5D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Przygotowanie na swój koszt niezbędnych składowisk, magazynów, pomieszczeń socjalnych dla pracowników;</w:t>
      </w:r>
    </w:p>
    <w:p w14:paraId="6BD34906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Zapewnienia sprzętu spełniającego wymagania norm technicznych oraz umożliwiającego wykonanie przedmiotu niniejszej umowy. Wykonawca w przypadku awarii sprzętu uniemożliwiającej należyte wykonanie przedmiotu niniejszej umowy zapewni sprzęt zastępczy na własny koszt i własnym staraniem;</w:t>
      </w:r>
    </w:p>
    <w:p w14:paraId="23A56E02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Zapewnienie kadry i nadzoru przy realizacji przedmiotu umowy z wymaganymi kwalifikacjami uprawnieniami;</w:t>
      </w:r>
    </w:p>
    <w:p w14:paraId="1C79FBE6" w14:textId="77777777" w:rsidR="00F4765E" w:rsidRPr="0007364C" w:rsidRDefault="00F4765E" w:rsidP="00F4765E">
      <w:pPr>
        <w:numPr>
          <w:ilvl w:val="0"/>
          <w:numId w:val="16"/>
        </w:numPr>
        <w:spacing w:after="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prowadzenia usługi zgodnie z obowiązującymi przepisami dot. prowadzenia robót </w:t>
      </w:r>
      <w:r w:rsidRPr="0007364C">
        <w:rPr>
          <w:rFonts w:ascii="Arial" w:hAnsi="Arial" w:cs="Arial"/>
          <w:sz w:val="20"/>
          <w:szCs w:val="20"/>
        </w:rPr>
        <w:br/>
        <w:t xml:space="preserve">w pasie drogowym, zapewniając bezpieczeństwo użytkownikom dróg i pieszych; </w:t>
      </w:r>
    </w:p>
    <w:p w14:paraId="0EC170BD" w14:textId="77777777" w:rsidR="00F4765E" w:rsidRPr="0007364C" w:rsidRDefault="00F4765E" w:rsidP="00F4765E">
      <w:pPr>
        <w:pStyle w:val="Zwykytekst"/>
        <w:numPr>
          <w:ilvl w:val="0"/>
          <w:numId w:val="16"/>
        </w:numPr>
        <w:spacing w:line="30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jest zobowiązany do ubezpieczenia się od</w:t>
      </w:r>
      <w:r w:rsidRPr="0007364C">
        <w:rPr>
          <w:rFonts w:ascii="Arial" w:hAnsi="Arial" w:cs="Arial"/>
          <w:b/>
          <w:sz w:val="20"/>
          <w:szCs w:val="20"/>
        </w:rPr>
        <w:t xml:space="preserve"> </w:t>
      </w:r>
      <w:r w:rsidRPr="0007364C">
        <w:rPr>
          <w:rFonts w:ascii="Arial" w:hAnsi="Arial" w:cs="Arial"/>
          <w:sz w:val="20"/>
          <w:szCs w:val="20"/>
        </w:rPr>
        <w:t xml:space="preserve">odpowiedzialności cywilnej </w:t>
      </w:r>
      <w:r w:rsidRPr="0007364C">
        <w:rPr>
          <w:rFonts w:ascii="Arial" w:hAnsi="Arial" w:cs="Arial"/>
          <w:sz w:val="20"/>
          <w:szCs w:val="20"/>
        </w:rPr>
        <w:br/>
        <w:t>w dowolnej firmie ubezpieczeniowej w zakresie prowadzonej przez siebie działalności gospodarczej.</w:t>
      </w:r>
    </w:p>
    <w:p w14:paraId="2E0EAF65" w14:textId="77777777" w:rsidR="00F4765E" w:rsidRPr="0007364C" w:rsidRDefault="00F4765E" w:rsidP="00F4765E">
      <w:pPr>
        <w:pStyle w:val="Zwykytekst"/>
        <w:numPr>
          <w:ilvl w:val="0"/>
          <w:numId w:val="7"/>
        </w:numPr>
        <w:spacing w:line="300" w:lineRule="auto"/>
        <w:ind w:left="720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Okres gwarancji zachowania żywotności posadzonych drzew</w:t>
      </w:r>
      <w:r w:rsidRPr="0007364C">
        <w:rPr>
          <w:rFonts w:ascii="Arial" w:hAnsi="Arial" w:cs="Arial"/>
          <w:b/>
          <w:sz w:val="20"/>
          <w:szCs w:val="20"/>
        </w:rPr>
        <w:t xml:space="preserve">: ……….. 2029 r. </w:t>
      </w:r>
      <w:r w:rsidRPr="0007364C">
        <w:rPr>
          <w:rFonts w:ascii="Arial" w:hAnsi="Arial" w:cs="Arial"/>
          <w:b/>
          <w:sz w:val="20"/>
          <w:szCs w:val="20"/>
        </w:rPr>
        <w:br/>
      </w:r>
      <w:r w:rsidRPr="0007364C">
        <w:rPr>
          <w:rFonts w:ascii="Arial" w:hAnsi="Arial" w:cs="Arial"/>
          <w:i/>
          <w:sz w:val="20"/>
          <w:szCs w:val="20"/>
        </w:rPr>
        <w:t>(okres gwarancji żywotności drzew zgodnie z ofertą wykonawcy).</w:t>
      </w:r>
    </w:p>
    <w:p w14:paraId="046B7A08" w14:textId="77777777" w:rsidR="00250E96" w:rsidRPr="0007364C" w:rsidRDefault="00250E96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</w:p>
    <w:p w14:paraId="2A352B32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4. Odpowiedzialność Wykonawcy</w:t>
      </w:r>
    </w:p>
    <w:p w14:paraId="54C6F009" w14:textId="77777777" w:rsidR="00F4765E" w:rsidRPr="0007364C" w:rsidRDefault="00F4765E" w:rsidP="00F4765E">
      <w:pPr>
        <w:widowControl w:val="0"/>
        <w:numPr>
          <w:ilvl w:val="1"/>
          <w:numId w:val="22"/>
        </w:numPr>
        <w:tabs>
          <w:tab w:val="clear" w:pos="390"/>
        </w:tabs>
        <w:suppressAutoHyphens/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Kary nałożone przez organy państwowe za nieprzestrzeganie przepisów bhp i innych w zakresie prac objętych umową obciążają Wykonawcę. </w:t>
      </w:r>
    </w:p>
    <w:p w14:paraId="6EF35F0F" w14:textId="77777777" w:rsidR="00F4765E" w:rsidRPr="0007364C" w:rsidRDefault="00F4765E" w:rsidP="00F4765E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 Wykonawca odpowiada materialnie za szkody wyrządzone w czasie wykonywania czynności objętych umową przez osoby podległe Wykonawcy, do pełnej wysokości poniesionej przez Zamawiającego szkody.</w:t>
      </w:r>
    </w:p>
    <w:p w14:paraId="0992C1D5" w14:textId="77777777" w:rsidR="00F4765E" w:rsidRPr="0007364C" w:rsidRDefault="00F4765E" w:rsidP="00F4765E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ponosi odpowiedzialności za szkody wyrządzone osobom trzecim w związku z powadzonymi pracami oraz z powodu niewykonania lub niewłaściwego wykonania przedmiotu umowy - wykonawca zobowiązany jest do pokrycia pełnej wartości szkody.</w:t>
      </w:r>
    </w:p>
    <w:p w14:paraId="5E22B3C3" w14:textId="77777777" w:rsidR="00F4765E" w:rsidRPr="0007364C" w:rsidRDefault="00F4765E" w:rsidP="00F4765E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odpowiedzialny jest także za szkody, które powstały w trakcie trwania tej umowy, ale ujawniły się po jej zakończeniu.</w:t>
      </w:r>
    </w:p>
    <w:p w14:paraId="74572032" w14:textId="77777777" w:rsidR="00F4765E" w:rsidRPr="0007364C" w:rsidRDefault="00F4765E" w:rsidP="00F4765E">
      <w:pPr>
        <w:widowControl w:val="0"/>
        <w:numPr>
          <w:ilvl w:val="1"/>
          <w:numId w:val="22"/>
        </w:numPr>
        <w:tabs>
          <w:tab w:val="clear" w:pos="390"/>
          <w:tab w:val="num" w:pos="340"/>
        </w:tabs>
        <w:suppressAutoHyphens/>
        <w:spacing w:after="0" w:line="30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Strony mają obowiązek wzajemnego informowania o wszelkich zmianach statusu prawnego swojej </w:t>
      </w:r>
      <w:r w:rsidRPr="0007364C">
        <w:rPr>
          <w:rFonts w:ascii="Arial" w:hAnsi="Arial" w:cs="Arial"/>
          <w:sz w:val="20"/>
          <w:szCs w:val="20"/>
        </w:rPr>
        <w:lastRenderedPageBreak/>
        <w:t>firmy, a także o wszczęciu postępowania upadłościowego, układowego i likwidacyjnego.</w:t>
      </w:r>
    </w:p>
    <w:p w14:paraId="4D7B0EA2" w14:textId="77777777" w:rsidR="00F4765E" w:rsidRPr="0007364C" w:rsidRDefault="00F4765E" w:rsidP="00F4765E">
      <w:pPr>
        <w:tabs>
          <w:tab w:val="num" w:pos="284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04ED290F" w14:textId="77777777" w:rsidR="00F4765E" w:rsidRPr="0007364C" w:rsidRDefault="00F4765E" w:rsidP="00F4765E">
      <w:pPr>
        <w:spacing w:after="0" w:line="300" w:lineRule="auto"/>
        <w:ind w:left="340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5. Wynagrodzenie i warunki płatności</w:t>
      </w:r>
    </w:p>
    <w:p w14:paraId="194CCD83" w14:textId="77777777" w:rsidR="00F4765E" w:rsidRPr="0007364C" w:rsidRDefault="00F4765E" w:rsidP="00F4765E">
      <w:pPr>
        <w:spacing w:after="0" w:line="30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1. Zamawiający zobowiązuje się do zapłaty za faktycznie wykonaną i odebraną ilość usług (ilość pomnożona przez cenę jednostkową). Ceny jednostkowe za wykonanie poszczególnych elementów umowy zostały określone w załączniku nr 3 do umowy.</w:t>
      </w:r>
    </w:p>
    <w:p w14:paraId="3274E2BF" w14:textId="77777777" w:rsidR="00F4765E" w:rsidRPr="0007364C" w:rsidRDefault="00F4765E" w:rsidP="00F4765E">
      <w:pPr>
        <w:pStyle w:val="Akapitzlist"/>
        <w:numPr>
          <w:ilvl w:val="0"/>
          <w:numId w:val="26"/>
        </w:numPr>
        <w:spacing w:line="300" w:lineRule="auto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Należne, maksymalne wynagrodzenie, zgodnie z załącznikiem nr 3 do umowy, wynosi:</w:t>
      </w:r>
    </w:p>
    <w:p w14:paraId="492B9027" w14:textId="77777777" w:rsidR="00F4765E" w:rsidRPr="0007364C" w:rsidRDefault="00F4765E" w:rsidP="00F4765E">
      <w:pPr>
        <w:spacing w:after="0" w:line="300" w:lineRule="auto"/>
        <w:ind w:left="340" w:firstLine="368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netto: </w:t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  <w:t>…………………… zł,</w:t>
      </w:r>
    </w:p>
    <w:p w14:paraId="27460F0C" w14:textId="77777777" w:rsidR="00F4765E" w:rsidRPr="0007364C" w:rsidRDefault="00F4765E" w:rsidP="00F4765E">
      <w:pPr>
        <w:spacing w:after="0" w:line="300" w:lineRule="auto"/>
        <w:ind w:left="340" w:firstLine="368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podatek VAT 8 % </w:t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  <w:t xml:space="preserve"> </w:t>
      </w:r>
      <w:r w:rsidRPr="0007364C">
        <w:rPr>
          <w:rFonts w:ascii="Arial" w:hAnsi="Arial" w:cs="Arial"/>
          <w:sz w:val="20"/>
          <w:szCs w:val="20"/>
        </w:rPr>
        <w:tab/>
        <w:t>…………………… zł,</w:t>
      </w:r>
    </w:p>
    <w:p w14:paraId="45BC01E5" w14:textId="77777777" w:rsidR="00F4765E" w:rsidRPr="0007364C" w:rsidRDefault="00F4765E" w:rsidP="00F4765E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 </w:t>
      </w:r>
      <w:r w:rsidRPr="0007364C">
        <w:rPr>
          <w:rFonts w:ascii="Arial" w:hAnsi="Arial" w:cs="Arial"/>
          <w:sz w:val="20"/>
          <w:szCs w:val="20"/>
        </w:rPr>
        <w:tab/>
        <w:t xml:space="preserve">brutto: </w:t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>…………………… zł</w:t>
      </w:r>
      <w:r w:rsidRPr="0007364C">
        <w:rPr>
          <w:rFonts w:ascii="Arial" w:hAnsi="Arial" w:cs="Arial"/>
          <w:sz w:val="20"/>
          <w:szCs w:val="20"/>
        </w:rPr>
        <w:t xml:space="preserve">, </w:t>
      </w:r>
    </w:p>
    <w:p w14:paraId="58A1936B" w14:textId="77777777" w:rsidR="00F4765E" w:rsidRPr="0007364C" w:rsidRDefault="00F4765E" w:rsidP="00F4765E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 słownie: …………………………………………………………………………..</w:t>
      </w:r>
    </w:p>
    <w:p w14:paraId="49A158EC" w14:textId="06D00A14" w:rsidR="00F4765E" w:rsidRPr="0007364C" w:rsidRDefault="00F4765E" w:rsidP="00F4765E">
      <w:pPr>
        <w:numPr>
          <w:ilvl w:val="1"/>
          <w:numId w:val="27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Zapłata należności za prace będące przedmiotem umowy nastąpi w terminie 14 dni od dnia przekazania Zamawiającemu prawidłowo wystawionej faktury VAT potwierdzonej protokolarnym uznaniem należytego wykonania usługi (odbiorem częściowym), musi być ona wystawiona na. </w:t>
      </w:r>
    </w:p>
    <w:p w14:paraId="495725ED" w14:textId="77777777" w:rsidR="000F4E12" w:rsidRPr="0007364C" w:rsidRDefault="000F4E12" w:rsidP="000F4E12">
      <w:pPr>
        <w:spacing w:after="0" w:line="300" w:lineRule="auto"/>
        <w:ind w:left="363"/>
        <w:jc w:val="both"/>
        <w:rPr>
          <w:rFonts w:ascii="Arial" w:hAnsi="Arial" w:cs="Arial"/>
          <w:b/>
          <w:bCs/>
          <w:sz w:val="20"/>
          <w:szCs w:val="20"/>
        </w:rPr>
      </w:pPr>
      <w:r w:rsidRPr="0007364C">
        <w:rPr>
          <w:rFonts w:ascii="Arial" w:hAnsi="Arial" w:cs="Arial"/>
          <w:b/>
          <w:bCs/>
          <w:sz w:val="20"/>
          <w:szCs w:val="20"/>
        </w:rPr>
        <w:t xml:space="preserve">Nabywca: Powiat Iławski  ul. Gen. Wł. Andersa 2A, 14 – 200 Iława, NIP 744 17 74 059, </w:t>
      </w:r>
    </w:p>
    <w:p w14:paraId="2C4A7FF4" w14:textId="2F56DAED" w:rsidR="000F4E12" w:rsidRPr="0007364C" w:rsidRDefault="000F4E12" w:rsidP="000F4E12">
      <w:pPr>
        <w:spacing w:after="0" w:line="300" w:lineRule="auto"/>
        <w:ind w:left="363"/>
        <w:jc w:val="both"/>
        <w:rPr>
          <w:rFonts w:ascii="Arial" w:hAnsi="Arial" w:cs="Arial"/>
          <w:b/>
          <w:bCs/>
          <w:sz w:val="20"/>
          <w:szCs w:val="20"/>
        </w:rPr>
      </w:pPr>
      <w:r w:rsidRPr="0007364C">
        <w:rPr>
          <w:rFonts w:ascii="Arial" w:hAnsi="Arial" w:cs="Arial"/>
          <w:b/>
          <w:bCs/>
          <w:sz w:val="20"/>
          <w:szCs w:val="20"/>
        </w:rPr>
        <w:t>Odbiorca: Powiatowy Zarząd Dróg w Iławie (PZD), ul. Tadeusza Kościuszki 33 A, 14-200 Iława</w:t>
      </w:r>
    </w:p>
    <w:p w14:paraId="4DDD2289" w14:textId="297061F1" w:rsidR="00F4765E" w:rsidRPr="0007364C" w:rsidRDefault="000F4E12" w:rsidP="00F4765E">
      <w:pPr>
        <w:numPr>
          <w:ilvl w:val="1"/>
          <w:numId w:val="27"/>
        </w:numPr>
        <w:tabs>
          <w:tab w:val="clear" w:pos="363"/>
          <w:tab w:val="num" w:pos="340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Istnieje możliwość przesyłania faktur w wersji elektronicznej na adres Zamawiającego: </w:t>
      </w:r>
      <w:r w:rsidRPr="0007364C">
        <w:rPr>
          <w:rFonts w:ascii="Arial" w:hAnsi="Arial" w:cs="Arial"/>
          <w:color w:val="0070C0"/>
          <w:sz w:val="20"/>
          <w:szCs w:val="20"/>
          <w:u w:val="single"/>
        </w:rPr>
        <w:t>faktury@pzd.ilawa.pl</w:t>
      </w:r>
      <w:r w:rsidR="00F4765E" w:rsidRPr="0007364C">
        <w:rPr>
          <w:rFonts w:ascii="Arial" w:hAnsi="Arial" w:cs="Arial"/>
          <w:sz w:val="20"/>
          <w:szCs w:val="20"/>
        </w:rPr>
        <w:t>.</w:t>
      </w:r>
    </w:p>
    <w:p w14:paraId="3782C294" w14:textId="77777777" w:rsidR="00F4765E" w:rsidRPr="0007364C" w:rsidRDefault="00F4765E" w:rsidP="00F4765E">
      <w:pPr>
        <w:numPr>
          <w:ilvl w:val="1"/>
          <w:numId w:val="27"/>
        </w:numPr>
        <w:tabs>
          <w:tab w:val="clear" w:pos="363"/>
          <w:tab w:val="num" w:pos="340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podzielonej:</w:t>
      </w:r>
    </w:p>
    <w:p w14:paraId="2E6F7551" w14:textId="77777777" w:rsidR="00F4765E" w:rsidRPr="0007364C" w:rsidRDefault="00F4765E" w:rsidP="00F4765E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 Zamawiający zastrzega sobie prawo rozliczenia płatności wynikających z umowy za pośrednictwem metody podzielonej płatności (ang. Split payment) przewidzianego w przepisach ustawy o podatku od towarów i usług. W takim przypadku rachunek wskazany w umowie winien być rachunkiem umożliwiającym rozliczenie w ramach mechanizmu podzielonej płatności,</w:t>
      </w:r>
    </w:p>
    <w:p w14:paraId="04F47E32" w14:textId="77777777" w:rsidR="00F4765E" w:rsidRPr="0007364C" w:rsidRDefault="00F4765E" w:rsidP="00F4765E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 W przypadku gdy rachunek bankowy Wykonawcy nie spełnia warunków określonych w pkt. a), opóźnienie w dokonaniu płatności w terminie określonym w umowie, powstałe wskutek braku możliwości realizacji przez Zamawiającego płatności wyk\nagrodzenia z zachowaniem mechanizmu podzielonej płatności bądź dokonania płatności na rachunek objęty wykazem nie stanowi opóźnienia w płatności.</w:t>
      </w:r>
    </w:p>
    <w:p w14:paraId="3299E881" w14:textId="77777777" w:rsidR="00F4765E" w:rsidRPr="0007364C" w:rsidRDefault="00F4765E" w:rsidP="00F4765E">
      <w:pPr>
        <w:pStyle w:val="Akapitzlist"/>
        <w:numPr>
          <w:ilvl w:val="2"/>
          <w:numId w:val="35"/>
        </w:numPr>
        <w:spacing w:line="300" w:lineRule="auto"/>
        <w:ind w:left="709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 Wykonawca w ramach realizacji niniejszej umowy załączy oświadczenie, że wskazany rachunek bankowy prowadzony dla jego działalności gospodarczej jest numerem właściwym do dokonania rozliczeń mechanizmem podzielonej płatności (</w:t>
      </w:r>
      <w:r w:rsidRPr="0007364C">
        <w:rPr>
          <w:rFonts w:ascii="Arial" w:hAnsi="Arial" w:cs="Arial"/>
          <w:b/>
          <w:sz w:val="20"/>
        </w:rPr>
        <w:t>załącznik nr</w:t>
      </w:r>
      <w:r w:rsidRPr="0007364C">
        <w:rPr>
          <w:rFonts w:ascii="Arial" w:hAnsi="Arial" w:cs="Arial"/>
          <w:sz w:val="20"/>
        </w:rPr>
        <w:t xml:space="preserve"> </w:t>
      </w:r>
      <w:r w:rsidRPr="0007364C">
        <w:rPr>
          <w:rFonts w:ascii="Arial" w:hAnsi="Arial" w:cs="Arial"/>
          <w:b/>
          <w:sz w:val="20"/>
        </w:rPr>
        <w:t xml:space="preserve">4 </w:t>
      </w:r>
      <w:r w:rsidRPr="0007364C">
        <w:rPr>
          <w:rFonts w:ascii="Arial" w:hAnsi="Arial" w:cs="Arial"/>
          <w:sz w:val="20"/>
        </w:rPr>
        <w:t>do umowy).</w:t>
      </w:r>
    </w:p>
    <w:p w14:paraId="55797A5F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Odbiór częściowy będzie dokonany po posadzeniu wszystkich drzew.</w:t>
      </w:r>
    </w:p>
    <w:p w14:paraId="305882BA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Zamawiający zobowiązuje się przystąpić do odbioru częściowego wykonanej usługi w ciągu 7 dni od daty zgłoszenia jej zakończenia. Protokolarnego odbioru wykonanych prac dokona przedstawiciel Zamawiającego.</w:t>
      </w:r>
    </w:p>
    <w:p w14:paraId="4E9BE8D8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Podstawą do wystawienia faktury za wykonany przedmiot umowy jest podpisany przez przedstawiciela Zamawiającego i Wykonawcę, protokół odbioru częściowy bez uwag wraz z wyliczeniem wartości faktycznie wykonanych usług. </w:t>
      </w:r>
    </w:p>
    <w:p w14:paraId="4E40870D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Protokół odbioru, o którym mowa w </w:t>
      </w:r>
      <w:r w:rsidRPr="0007364C">
        <w:rPr>
          <w:rFonts w:ascii="Arial" w:hAnsi="Arial" w:cs="Arial"/>
          <w:b/>
          <w:sz w:val="20"/>
          <w:szCs w:val="20"/>
        </w:rPr>
        <w:t>ust. 8</w:t>
      </w:r>
      <w:r w:rsidRPr="0007364C">
        <w:rPr>
          <w:rFonts w:ascii="Arial" w:hAnsi="Arial" w:cs="Arial"/>
          <w:sz w:val="20"/>
          <w:szCs w:val="20"/>
        </w:rPr>
        <w:t xml:space="preserve"> będzie zawierał wszelkie ustalenia dokonane </w:t>
      </w:r>
      <w:r w:rsidRPr="0007364C">
        <w:rPr>
          <w:rFonts w:ascii="Arial" w:hAnsi="Arial" w:cs="Arial"/>
          <w:sz w:val="20"/>
          <w:szCs w:val="20"/>
        </w:rPr>
        <w:br/>
        <w:t>w toku odbioru. Jeżeli w toku czynności odbioru zostaną stwierdzone wady nadające się do usunięcia lub zostanie stwierdzone nienależyte wykonanie Zamawiający może wyznaczyć termin ich usunięcia (max. do 7 dni). W razie ich nie usunięcia w wyznaczonym terminie Zamawiający może w zastępstwie Wykonawcy i na jego koszt usunąć zaistniałe wady, wówczas Wykonawca otrzyma wynagrodzenie za faktycznie wykonany przedmiot umowy, po potrąceniu kary umownej.</w:t>
      </w:r>
    </w:p>
    <w:p w14:paraId="1C89DCBC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Odbiór ostateczny wykonanej usługi będzie dokonany: po </w:t>
      </w:r>
      <w:r w:rsidRPr="0007364C">
        <w:rPr>
          <w:rFonts w:ascii="Arial" w:hAnsi="Arial" w:cs="Arial"/>
          <w:b/>
          <w:sz w:val="20"/>
          <w:szCs w:val="20"/>
        </w:rPr>
        <w:t xml:space="preserve">1 ………. 2029 r. </w:t>
      </w:r>
      <w:r w:rsidRPr="0007364C">
        <w:rPr>
          <w:rFonts w:ascii="Arial" w:hAnsi="Arial" w:cs="Arial"/>
          <w:b/>
          <w:sz w:val="20"/>
          <w:szCs w:val="20"/>
        </w:rPr>
        <w:br/>
      </w:r>
      <w:r w:rsidRPr="0007364C">
        <w:rPr>
          <w:rFonts w:ascii="Arial" w:hAnsi="Arial" w:cs="Arial"/>
          <w:i/>
          <w:sz w:val="20"/>
          <w:szCs w:val="20"/>
        </w:rPr>
        <w:t>(okres gwarancji żywotności drzew zgodnie z ofertą wykonawcy).</w:t>
      </w:r>
    </w:p>
    <w:p w14:paraId="6FE5D80F" w14:textId="77777777" w:rsidR="00F4765E" w:rsidRPr="0007364C" w:rsidRDefault="00F4765E" w:rsidP="00F4765E">
      <w:pPr>
        <w:numPr>
          <w:ilvl w:val="1"/>
          <w:numId w:val="27"/>
        </w:num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Zamawiający ma prawo do kontroli żywotności nasadzeń podczas trwania całego okresu gwarancji. Z przeprowadzonej kontroli zostanie sporządzony protokół, na mocy którego Wykonawca będzie zobowiązany do usunięcia wad w określonym terminie. Zamawiający może w zastępstwie Wykonawcy i na jego koszt usunąć wady nieusunięte w wyznaczonym terminie               (w szczególności wymienić obumarłe drzewa).</w:t>
      </w:r>
    </w:p>
    <w:p w14:paraId="5F9EA764" w14:textId="77777777" w:rsidR="00F4765E" w:rsidRPr="0007364C" w:rsidRDefault="00F4765E" w:rsidP="00F4765E">
      <w:pPr>
        <w:spacing w:after="0" w:line="300" w:lineRule="auto"/>
        <w:ind w:left="66"/>
        <w:jc w:val="both"/>
        <w:rPr>
          <w:rFonts w:ascii="Arial" w:hAnsi="Arial" w:cs="Arial"/>
          <w:sz w:val="20"/>
          <w:szCs w:val="20"/>
        </w:rPr>
      </w:pPr>
    </w:p>
    <w:p w14:paraId="64888F8D" w14:textId="77777777" w:rsidR="00F4765E" w:rsidRPr="0007364C" w:rsidRDefault="00F4765E" w:rsidP="00F4765E">
      <w:pPr>
        <w:tabs>
          <w:tab w:val="left" w:pos="1080"/>
        </w:tabs>
        <w:spacing w:after="0" w:line="30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6.</w:t>
      </w:r>
      <w:r w:rsidRPr="0007364C">
        <w:rPr>
          <w:rFonts w:ascii="Arial" w:hAnsi="Arial" w:cs="Arial"/>
          <w:bCs/>
          <w:i/>
          <w:sz w:val="20"/>
          <w:szCs w:val="20"/>
        </w:rPr>
        <w:t xml:space="preserve"> /</w:t>
      </w:r>
      <w:r w:rsidRPr="0007364C">
        <w:rPr>
          <w:rFonts w:ascii="Arial" w:hAnsi="Arial" w:cs="Arial"/>
          <w:i/>
          <w:sz w:val="20"/>
          <w:szCs w:val="20"/>
        </w:rPr>
        <w:t>zapis w przypadku Wykonawców wspólnie realizujących Umowę</w:t>
      </w:r>
    </w:p>
    <w:p w14:paraId="65F80776" w14:textId="77777777" w:rsidR="00F4765E" w:rsidRPr="0007364C" w:rsidRDefault="00F4765E" w:rsidP="00F4765E">
      <w:pPr>
        <w:numPr>
          <w:ilvl w:val="0"/>
          <w:numId w:val="6"/>
        </w:numPr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07364C">
        <w:rPr>
          <w:rFonts w:ascii="Arial" w:hAnsi="Arial" w:cs="Arial"/>
          <w:iCs/>
          <w:sz w:val="20"/>
          <w:szCs w:val="20"/>
        </w:rPr>
        <w:t>Wykonawcy realizujący wspólnie Umowę są solidarnie odpowiedzialni za jej wykonanie.</w:t>
      </w:r>
    </w:p>
    <w:p w14:paraId="774321A4" w14:textId="77777777" w:rsidR="00F4765E" w:rsidRPr="0007364C" w:rsidRDefault="00F4765E" w:rsidP="00F4765E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07364C">
        <w:rPr>
          <w:rFonts w:ascii="Arial" w:hAnsi="Arial" w:cs="Arial"/>
          <w:iCs/>
          <w:sz w:val="20"/>
          <w:szCs w:val="20"/>
        </w:rPr>
        <w:t xml:space="preserve">Wykonawcy realizujący wspólnie Umowę wyznaczają niniejszym spośród siebie Lidera upoważnionego do zaciągania zobowiązań w imieniu wszystkich Wykonawców realizujących wspólnie Umowę. Lider upoważniony jest także do wystawiania faktur, przyjmowania płatności od Zamawiającego i do przyjmowania poleceń na rzecz i w imieniu wszystkich Wykonawców realizujących wspólnie Umowę. </w:t>
      </w:r>
    </w:p>
    <w:p w14:paraId="656E805F" w14:textId="77777777" w:rsidR="00F4765E" w:rsidRPr="0007364C" w:rsidRDefault="00F4765E" w:rsidP="00F4765E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07364C">
        <w:rPr>
          <w:rFonts w:ascii="Arial" w:hAnsi="Arial" w:cs="Arial"/>
          <w:iCs/>
          <w:sz w:val="20"/>
          <w:szCs w:val="20"/>
        </w:rPr>
        <w:t xml:space="preserve">Liderem, o którym mowa w ust. 2 będzie </w:t>
      </w:r>
      <w:r w:rsidRPr="0007364C">
        <w:rPr>
          <w:rFonts w:ascii="Arial" w:hAnsi="Arial" w:cs="Arial"/>
          <w:iCs/>
          <w:strike/>
          <w:sz w:val="20"/>
          <w:szCs w:val="20"/>
        </w:rPr>
        <w:t>……………………………………………………..</w:t>
      </w:r>
    </w:p>
    <w:p w14:paraId="5B3F96A6" w14:textId="77777777" w:rsidR="00F4765E" w:rsidRPr="0007364C" w:rsidRDefault="00F4765E" w:rsidP="00F4765E">
      <w:pPr>
        <w:numPr>
          <w:ilvl w:val="0"/>
          <w:numId w:val="6"/>
        </w:numPr>
        <w:tabs>
          <w:tab w:val="num" w:pos="400"/>
        </w:tabs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07364C">
        <w:rPr>
          <w:rFonts w:ascii="Arial" w:hAnsi="Arial" w:cs="Arial"/>
          <w:iCs/>
          <w:sz w:val="20"/>
          <w:szCs w:val="20"/>
        </w:rPr>
        <w:t>Postanowienia Umowy dotyczące Wykonawcy stosuje się odpowiednio do Wykonawców realizujących wspólnie Umowę.</w:t>
      </w:r>
    </w:p>
    <w:p w14:paraId="31834BDA" w14:textId="77777777" w:rsidR="00F4765E" w:rsidRPr="0007364C" w:rsidRDefault="00F4765E" w:rsidP="00F4765E">
      <w:pPr>
        <w:numPr>
          <w:ilvl w:val="0"/>
          <w:numId w:val="6"/>
        </w:numPr>
        <w:spacing w:after="0"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07364C">
        <w:rPr>
          <w:rFonts w:ascii="Arial" w:hAnsi="Arial" w:cs="Arial"/>
          <w:iCs/>
          <w:sz w:val="20"/>
          <w:szCs w:val="20"/>
        </w:rPr>
        <w:t>W terminie 7 dni przed podpisaniem Umowy Wykonawcy realizujący wspólnie Umowę przedłożą Zamawiającemu kopię umowy określającej: zakres obowiązków każdego z Wykonawców przy realizacji niniejszej Umowy, termin związania porozumieniem na czas</w:t>
      </w:r>
      <w:r w:rsidRPr="0007364C">
        <w:rPr>
          <w:rFonts w:ascii="Arial" w:hAnsi="Arial" w:cs="Arial"/>
          <w:i/>
          <w:iCs/>
          <w:sz w:val="20"/>
          <w:szCs w:val="20"/>
        </w:rPr>
        <w:t xml:space="preserve"> </w:t>
      </w:r>
      <w:r w:rsidRPr="0007364C">
        <w:rPr>
          <w:rFonts w:ascii="Arial" w:hAnsi="Arial" w:cs="Arial"/>
          <w:iCs/>
          <w:sz w:val="20"/>
          <w:szCs w:val="20"/>
        </w:rPr>
        <w:t>nie krótszy niż czas wynikający z niniejszej Umowy, wskazanie Pełnomocnika, zapis o wspólnej i solidarnej odpowiedzialności w zakresie realizacji przedmiotu Umowy.</w:t>
      </w:r>
    </w:p>
    <w:p w14:paraId="1501B31A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7D40BC2A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7. Podwykonawstwo</w:t>
      </w:r>
    </w:p>
    <w:p w14:paraId="377FA1A7" w14:textId="77777777" w:rsidR="00F4765E" w:rsidRPr="0007364C" w:rsidRDefault="00F4765E" w:rsidP="00F4765E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Wykonawca wykona osobiście następujące części zamówienia: </w:t>
      </w:r>
      <w:r w:rsidRPr="0007364C">
        <w:rPr>
          <w:rFonts w:ascii="Arial" w:hAnsi="Arial" w:cs="Arial"/>
          <w:strike/>
          <w:sz w:val="20"/>
        </w:rPr>
        <w:t>…………………………………….</w:t>
      </w:r>
    </w:p>
    <w:p w14:paraId="36694A07" w14:textId="77777777" w:rsidR="00F4765E" w:rsidRPr="0007364C" w:rsidRDefault="00F4765E" w:rsidP="00F4765E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Wykonawca powierzy podwykonawcom wykonanie następujących części zamówienia: </w:t>
      </w:r>
      <w:r w:rsidRPr="0007364C">
        <w:rPr>
          <w:rFonts w:ascii="Arial" w:hAnsi="Arial" w:cs="Arial"/>
          <w:strike/>
          <w:sz w:val="20"/>
        </w:rPr>
        <w:t>………………………………………………………………</w:t>
      </w:r>
    </w:p>
    <w:p w14:paraId="0049B787" w14:textId="77777777" w:rsidR="00F4765E" w:rsidRPr="0007364C" w:rsidRDefault="00F4765E" w:rsidP="00F4765E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Zlecenie wykonania części usług podwykonawcom nie zmienia zobowiązań Wykonawcy wobec Zamawiającego za wykonanie tej części usługi. </w:t>
      </w:r>
    </w:p>
    <w:p w14:paraId="27126660" w14:textId="77777777" w:rsidR="00F4765E" w:rsidRPr="0007364C" w:rsidRDefault="00F4765E" w:rsidP="00F4765E">
      <w:pPr>
        <w:pStyle w:val="Akapitzlist"/>
        <w:widowControl w:val="0"/>
        <w:numPr>
          <w:ilvl w:val="0"/>
          <w:numId w:val="37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Wykonawca może: </w:t>
      </w:r>
    </w:p>
    <w:p w14:paraId="07EE2A6D" w14:textId="77777777" w:rsidR="00F4765E" w:rsidRPr="0007364C" w:rsidRDefault="00F4765E" w:rsidP="00F4765E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powierzyć realizację części zamówienia podwykonawcom, mimo niewskazania w ofercie takiej części do powierzenia podwykonawcom; </w:t>
      </w:r>
    </w:p>
    <w:p w14:paraId="56DE4647" w14:textId="77777777" w:rsidR="00F4765E" w:rsidRPr="0007364C" w:rsidRDefault="00F4765E" w:rsidP="00F4765E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wskazać inny zakres podwykonawstwa, niż przedstawiony w ofercie; </w:t>
      </w:r>
    </w:p>
    <w:p w14:paraId="283AF1DA" w14:textId="77777777" w:rsidR="00F4765E" w:rsidRPr="0007364C" w:rsidRDefault="00F4765E" w:rsidP="00F4765E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wskazać innych Podwykonawców niż przedstawieni w ofercie; </w:t>
      </w:r>
    </w:p>
    <w:p w14:paraId="785D0CC9" w14:textId="77777777" w:rsidR="00F4765E" w:rsidRPr="0007364C" w:rsidRDefault="00F4765E" w:rsidP="00F4765E">
      <w:pPr>
        <w:widowControl w:val="0"/>
        <w:numPr>
          <w:ilvl w:val="0"/>
          <w:numId w:val="36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zrezygnować z podwykonawstwa </w:t>
      </w:r>
    </w:p>
    <w:p w14:paraId="24C07DFF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Wykonawca jest odpowiedzialny za działania, uchybienia i zaniedbania podwykonawców i jego pracowników w takim samym stopniu, jakby to były działania, uchybienia lub zaniedbania jego własnych pracowników. W przypadku, gdy zmiana lub rezygnacja z podwykonawcy, dotyczy podmiotu, na którego zasoby Wykonawca powoływał się na zasadach określonych w Pzp, w celu wykazania spełniania warunków udziału w postępowaniu, o których mowa w Pzp, Wykonawca jest zobowiązany wykazać Zamawiającemu, że proponowany inny podwykonawca lub Wykonawca samodzielnie spełniają je w stopniu nie mniejszym niż wymagany w trakcie postępowania o udzielenie zamówienia. </w:t>
      </w:r>
    </w:p>
    <w:p w14:paraId="07AE6699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Umowa z podwykonawcą powinna stanowić w szczególności, że: </w:t>
      </w:r>
    </w:p>
    <w:p w14:paraId="48A2AF95" w14:textId="77777777" w:rsidR="00F4765E" w:rsidRPr="0007364C" w:rsidRDefault="00F4765E" w:rsidP="00F4765E">
      <w:pPr>
        <w:widowControl w:val="0"/>
        <w:numPr>
          <w:ilvl w:val="1"/>
          <w:numId w:val="38"/>
        </w:numPr>
        <w:tabs>
          <w:tab w:val="clear" w:pos="1863"/>
        </w:tabs>
        <w:suppressAutoHyphens/>
        <w:spacing w:after="0" w:line="30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termin zapłaty wynagrodzenia nie może być dłuższy niż 21 dni,</w:t>
      </w:r>
    </w:p>
    <w:p w14:paraId="2436C338" w14:textId="77777777" w:rsidR="00F4765E" w:rsidRPr="0007364C" w:rsidRDefault="00F4765E" w:rsidP="00F4765E">
      <w:pPr>
        <w:widowControl w:val="0"/>
        <w:numPr>
          <w:ilvl w:val="1"/>
          <w:numId w:val="38"/>
        </w:numPr>
        <w:tabs>
          <w:tab w:val="clear" w:pos="1863"/>
        </w:tabs>
        <w:suppressAutoHyphens/>
        <w:spacing w:after="0" w:line="30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 przypadku uchylania się przez Wykonawcę od obowiązku zapłaty wymagalnego wynagrodzenia przysługującego podwykonawcy lub dalszemu podwykonawcy, którzy zawarli zaakceptowane przez Zamawiającego Umowy o podwykonawstwo, których przedmiotem są usługi Zamawiający zapłaci bezpośrednio podwykonawcy kwotę należnego wynagrodzenia bez odsetek należnych podwykonawcy lub dalszemu podwykonawcy, zgodnie z treścią Umowy o podwykonawstwie. </w:t>
      </w:r>
    </w:p>
    <w:p w14:paraId="63EBF7E2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Umowa o podwykonawstwo nie może zawierać postanowień: </w:t>
      </w:r>
    </w:p>
    <w:p w14:paraId="6E91904F" w14:textId="77777777" w:rsidR="00F4765E" w:rsidRPr="0007364C" w:rsidRDefault="00F4765E" w:rsidP="00F4765E">
      <w:pPr>
        <w:pStyle w:val="Akapitzlist"/>
        <w:numPr>
          <w:ilvl w:val="0"/>
          <w:numId w:val="12"/>
        </w:numPr>
        <w:spacing w:line="300" w:lineRule="auto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uzależniających uzyskanie przez podwykonawcę płatności od Wykonawcy od zapłaty przez Zamawiającego Wykonawcy wynagrodzenia obejmującego zakres usług wykonanych przez podwykonawcę; </w:t>
      </w:r>
    </w:p>
    <w:p w14:paraId="615A2686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Zawarcie Umowy o podwykonawstwo, a także projektu jej zmian, której przedmiotem są usługi musi być poprzedzone akceptacją projektu tej umowy przez Zamawiającego.</w:t>
      </w:r>
    </w:p>
    <w:p w14:paraId="5A84DE63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Wykonawca, zamierzający zawrzeć umowę o podwykonawstwo, jest zobowiązany w trakcie </w:t>
      </w:r>
      <w:r w:rsidRPr="0007364C">
        <w:rPr>
          <w:rFonts w:ascii="Arial" w:hAnsi="Arial" w:cs="Arial"/>
          <w:color w:val="000000"/>
          <w:sz w:val="20"/>
          <w:szCs w:val="20"/>
        </w:rPr>
        <w:lastRenderedPageBreak/>
        <w:t xml:space="preserve">realizacji zamówienia do przedłożenia zamawiającemu projektu tej umowy, nie później niż 14 dni przed jej zawarciem. </w:t>
      </w:r>
    </w:p>
    <w:p w14:paraId="36545189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Jeżeli Zamawiający w terminie 14 dni od dnia przedłożenia mu projektu Umowy o podwykonawstwo, a także projektu jej zmian, nie zgłosi na piśmie zastrzeżeń, uważa się, że zaakceptował ten projekt umowy. </w:t>
      </w:r>
    </w:p>
    <w:p w14:paraId="5BC8B8E1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Po akceptacji projektu Umowy o podwykonawstwo, której przedmiotem są usługi lub po bezskutecznym upływie terminu na zgłoszenie przez Zamawiającego zastrzeżeń do tego projektu, Wykonawca przedłoży poświadczony za zgodność z oryginałem odpis Umowy o podwykonawstwo, i jej zmian w terminie 14 dni od dnia zawarcia tej Umowy, jednakże nie później niż na 7 dni przed dniem rozpoczęcia realizacji usług przez podwykonawcę. </w:t>
      </w:r>
    </w:p>
    <w:p w14:paraId="3E696DD9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Jeżeli Zamawiający w terminie 7 dni od dnia przedłożenia Umowy o podwykonawstwo, nie zgłosi na piśmie sprzeciwu, uważa się, że zaakceptował tę umowę. </w:t>
      </w:r>
    </w:p>
    <w:p w14:paraId="6DA7FD10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Wykonawca jest zobowiązany do zapłaty wynagrodzenia należnego podwykonawcy w terminach płatności określonych w Umowie o podwykonawstwo </w:t>
      </w:r>
    </w:p>
    <w:p w14:paraId="60A449D8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Wykonawca, przedłoży, wraz z projektem Umowy o podwykonawstwo, odpis z Krajowego Rejestru Sądowego podwykonawcy lub inny dokument właściwy z uwagi na status prawny podwykonawcy, potwierdzający uprawnienia osób zawierających umowę w imieniu podwykonawcy do jego reprezentowania. </w:t>
      </w:r>
    </w:p>
    <w:p w14:paraId="19B1C733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Do zmian postanowień umów o dalsze podwykonawstwo stosuje się zasady mające zastosowanie przy zawieraniu Umowy o podwykonawstwo </w:t>
      </w:r>
    </w:p>
    <w:p w14:paraId="5433C04D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Wykonawca jest zobowiązany jest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 </w:t>
      </w:r>
    </w:p>
    <w:p w14:paraId="60651C78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Zamawiający jest zobowiązany wezwać Wykonawcę do zgłoszenia uwag dotyczących zasadności zapłaty wynagrodzenia podwykonawcy lub dalszemu podwykonawcy w terminie nie krótszym niż 7 dni od dnia doręczenia Wykonawcy żądania podwykonawcy. </w:t>
      </w:r>
    </w:p>
    <w:p w14:paraId="220200E9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W przypadku zgłoszenia przez Wykonawcę uwag, o których mowa w ust. 17, podważających zasadność bezpośredniej zapłaty, Zamawiający składa do depozytu sądowego kwotę potrzebną na pokrycie wynagrodzenia podwykonawcy lub dalszego podwykonawcy. </w:t>
      </w:r>
    </w:p>
    <w:p w14:paraId="41E9B1E7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Zamawiający jest zobowiązany zapłacić podwykonawcy należne wynagrodzenie, jeżeli podwykonawca udokumentuje jego zasadność dokumentami potwierdzającymi należyte wykonanie i odbiór usług, a Wykonawca nie złoży w trybie określonym w </w:t>
      </w:r>
      <w:r w:rsidRPr="0007364C">
        <w:rPr>
          <w:rFonts w:ascii="Arial" w:hAnsi="Arial" w:cs="Arial"/>
          <w:b/>
          <w:color w:val="000000"/>
          <w:sz w:val="20"/>
          <w:szCs w:val="20"/>
        </w:rPr>
        <w:t>ust</w:t>
      </w:r>
      <w:r w:rsidRPr="0007364C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7364C">
        <w:rPr>
          <w:rFonts w:ascii="Arial" w:hAnsi="Arial" w:cs="Arial"/>
          <w:b/>
          <w:color w:val="000000"/>
          <w:sz w:val="20"/>
          <w:szCs w:val="20"/>
        </w:rPr>
        <w:t>17 i 18</w:t>
      </w:r>
      <w:r w:rsidRPr="0007364C">
        <w:rPr>
          <w:rFonts w:ascii="Arial" w:hAnsi="Arial" w:cs="Arial"/>
          <w:color w:val="000000"/>
          <w:sz w:val="20"/>
          <w:szCs w:val="20"/>
        </w:rPr>
        <w:t xml:space="preserve"> uwag w sposób wystarczający wykazujących niezasadność bezpośredniej zapłaty. Bezpośrednia zapłata obejmuje wyłącznie należne wynagrodzenie bez odsetek należnych podwykonawcy lub dalszemu podwykonawcy. </w:t>
      </w:r>
    </w:p>
    <w:p w14:paraId="3D5ABACB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Kwota należna podwykonawcy zostanie uiszczona przez Zamawiającego w złotych polskich (PLN). </w:t>
      </w:r>
    </w:p>
    <w:p w14:paraId="5CBCC959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Kwotę zapłaconą podwykonawcy lub skierowaną do depozytu sądowego Zamawiający potrąca z wynagrodzenia należnego Wykonawcy. </w:t>
      </w:r>
    </w:p>
    <w:p w14:paraId="51853FBC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Zamawiający może żądać od Wykonawcy zmiany albo odsunięcia podwykonawcy, jeżeli osoby i kwalifikacje, którymi dysponuje podwykonawca, nie spełniają warunków lub wymagań dotyczących podwykonawstwa, określonych w postępowaniu o udzielenie zamówienia publicznego lub nie dają rękojmi należytego wykonania powierzonych podwykonawcy usług. </w:t>
      </w:r>
    </w:p>
    <w:p w14:paraId="7FEAF86B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 Zasady dotyczące podwykonawców mają odpowiednie zastosowanie do dalszych podwykonawców. </w:t>
      </w:r>
    </w:p>
    <w:p w14:paraId="74491B00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Zawierający umowę z podwykonawcą Wykonawca oraz Zamawiający ponoszą solidarną </w:t>
      </w:r>
      <w:r w:rsidRPr="0007364C">
        <w:rPr>
          <w:rFonts w:ascii="Arial" w:hAnsi="Arial" w:cs="Arial"/>
          <w:color w:val="000000"/>
          <w:sz w:val="20"/>
          <w:szCs w:val="20"/>
        </w:rPr>
        <w:lastRenderedPageBreak/>
        <w:t xml:space="preserve">odpowiedzialność za zapłatę wynagrodzenia za usługi wykonane przez podwykonawcę. </w:t>
      </w:r>
    </w:p>
    <w:p w14:paraId="339DD233" w14:textId="77777777" w:rsidR="00F4765E" w:rsidRPr="0007364C" w:rsidRDefault="00F4765E" w:rsidP="00F4765E">
      <w:pPr>
        <w:widowControl w:val="0"/>
        <w:numPr>
          <w:ilvl w:val="0"/>
          <w:numId w:val="38"/>
        </w:numPr>
        <w:suppressAutoHyphens/>
        <w:spacing w:after="0" w:line="30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 Odmienne postanowienia umów, o których mowa powyżej, są nieważne. </w:t>
      </w:r>
    </w:p>
    <w:p w14:paraId="4895CA77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35850C33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8. Kary umowne</w:t>
      </w:r>
    </w:p>
    <w:p w14:paraId="4C31D99E" w14:textId="77777777" w:rsidR="00F4765E" w:rsidRPr="0007364C" w:rsidRDefault="00F4765E" w:rsidP="00F4765E">
      <w:pPr>
        <w:numPr>
          <w:ilvl w:val="0"/>
          <w:numId w:val="13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zapłaci Zamawiającemu kary umowne:</w:t>
      </w:r>
    </w:p>
    <w:p w14:paraId="2F765B1D" w14:textId="77777777" w:rsidR="00F4765E" w:rsidRPr="0007364C" w:rsidRDefault="00F4765E" w:rsidP="00F4765E">
      <w:pPr>
        <w:numPr>
          <w:ilvl w:val="0"/>
          <w:numId w:val="14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 odstąpienie od umowy przez Zamawiającego z przyczyn, leżących po stronie Wykonawcy w wysokości 20% wynagrodzenia umownego za przedmiot umowy.</w:t>
      </w:r>
    </w:p>
    <w:p w14:paraId="6A9243C5" w14:textId="77777777" w:rsidR="00F4765E" w:rsidRPr="0007364C" w:rsidRDefault="00F4765E" w:rsidP="00F4765E">
      <w:pPr>
        <w:numPr>
          <w:ilvl w:val="0"/>
          <w:numId w:val="14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 zwłokę w wykonaniu przedmiotu umowy w terminie określonym w </w:t>
      </w:r>
      <w:r w:rsidRPr="0007364C">
        <w:rPr>
          <w:rFonts w:ascii="Arial" w:hAnsi="Arial" w:cs="Arial"/>
          <w:b/>
          <w:sz w:val="20"/>
          <w:szCs w:val="20"/>
        </w:rPr>
        <w:t>§ 2,</w:t>
      </w:r>
      <w:r w:rsidRPr="0007364C">
        <w:rPr>
          <w:rFonts w:ascii="Arial" w:hAnsi="Arial" w:cs="Arial"/>
          <w:sz w:val="20"/>
          <w:szCs w:val="20"/>
        </w:rPr>
        <w:t xml:space="preserve"> w wysokości 1% wynagrodzenia umownego za każdy dzień zwłoki,</w:t>
      </w:r>
    </w:p>
    <w:p w14:paraId="083ECD6A" w14:textId="77777777" w:rsidR="00F4765E" w:rsidRPr="0007364C" w:rsidRDefault="00F4765E" w:rsidP="00F4765E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 zwłokę w usunięciu wad stwierdzonych przy odbiorze częściowym – w wysokości 1% wynagrodzenia umownego za przedmiot zamówienia za każdy dzień zwłoki liczonej od dnia wyznaczonego na usunięcie wad</w:t>
      </w:r>
    </w:p>
    <w:p w14:paraId="6C5AFDBF" w14:textId="77777777" w:rsidR="00F4765E" w:rsidRPr="0007364C" w:rsidRDefault="00F4765E" w:rsidP="00F4765E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 zwłokę w usunięciu wad stwierdzonych w trakcie trwania okresu gwarancji i rękojmi – w wysokości 1% wynagrodzenia umownego za przedmiot zamówienia za każdy dzień zwłoki liczonej od dnia wyznaczonego na usunięcie wad.</w:t>
      </w:r>
    </w:p>
    <w:p w14:paraId="79C588F6" w14:textId="77777777" w:rsidR="00F4765E" w:rsidRPr="0007364C" w:rsidRDefault="00F4765E" w:rsidP="00F4765E">
      <w:pPr>
        <w:numPr>
          <w:ilvl w:val="0"/>
          <w:numId w:val="14"/>
        </w:numPr>
        <w:tabs>
          <w:tab w:val="left" w:pos="426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 każdą sztukę uschniętego drzewa ujawnionego przy odbiorze ostatecznym- kwotę brutto </w:t>
      </w:r>
      <w:r w:rsidRPr="0007364C">
        <w:rPr>
          <w:rFonts w:ascii="Arial" w:hAnsi="Arial" w:cs="Arial"/>
          <w:sz w:val="20"/>
          <w:szCs w:val="20"/>
        </w:rPr>
        <w:br/>
        <w:t>w wysokości ceny jednostkowej za każde drzewo (zgodnie z aktualną ceną rynkową w danym roku kalendarzowym).</w:t>
      </w:r>
    </w:p>
    <w:p w14:paraId="2A2439E2" w14:textId="77777777" w:rsidR="00F4765E" w:rsidRPr="0007364C" w:rsidRDefault="00F4765E" w:rsidP="00F4765E">
      <w:pPr>
        <w:widowControl w:val="0"/>
        <w:numPr>
          <w:ilvl w:val="0"/>
          <w:numId w:val="13"/>
        </w:numPr>
        <w:suppressAutoHyphens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zapłaci Zamawiającemu ryczałtową karę umowną w przypadku:</w:t>
      </w:r>
    </w:p>
    <w:p w14:paraId="4ACD57F6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za nieprzedłożenie do akceptacji projektu umowy o podwykonawstwo, której przedmiotem są usługi lub projektu jej zmiany, potwierdzonego za zgodność z oryginałem odpisu umowy o podwykonawstwo lub jej zmiany albo brak wymaganej przez Zamawiającego zmiany umowy o podwykonawstwo w zakresie terminu zapłaty, w wysokości 500,00 złotych za każdy nie przedłożony do akceptacji projekt umowy, lub jego zmianę, odpis umowy lub jego zmianę,</w:t>
      </w:r>
    </w:p>
    <w:p w14:paraId="42B44F6F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za brak zapłaty lub nieterminową zapłatę wynagrodzenia należnego Podwykonawcom lub dalszym podwykonawcom w wysokości 500,00 zł za rozpoczęty dzień zwłoki.</w:t>
      </w:r>
    </w:p>
    <w:p w14:paraId="1A5831B7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za każde niezatrudnienie przez wykonawcę osoby wykonującej jedną z czynności polegającej na wykonywaniu pracy w sposób określony w </w:t>
      </w:r>
      <w:r w:rsidRPr="0007364C">
        <w:rPr>
          <w:rFonts w:ascii="Arial" w:hAnsi="Arial" w:cs="Arial"/>
          <w:b/>
          <w:sz w:val="20"/>
        </w:rPr>
        <w:t>art. 22 § 1</w:t>
      </w:r>
      <w:r w:rsidRPr="0007364C">
        <w:rPr>
          <w:rFonts w:ascii="Arial" w:hAnsi="Arial" w:cs="Arial"/>
          <w:sz w:val="20"/>
        </w:rPr>
        <w:t xml:space="preserve"> Kodeksu Pracy w wysokości stanowiącej iloczyn kwoty minimalnego wynagrodzenia za pracę ustalonego na podstawie obowiązujących przepisów oraz liczby miesięcy w okresie realizacji umowy, w których nie dopełniono przedmiotowego wymogu osoby wykonującej jedną z czynności polegającej na wykonywaniu pracy w sposób określony w </w:t>
      </w:r>
      <w:r w:rsidRPr="0007364C">
        <w:rPr>
          <w:rFonts w:ascii="Arial" w:hAnsi="Arial" w:cs="Arial"/>
          <w:b/>
          <w:sz w:val="20"/>
        </w:rPr>
        <w:t>art. 22 § 1</w:t>
      </w:r>
      <w:r w:rsidRPr="0007364C">
        <w:rPr>
          <w:rFonts w:ascii="Arial" w:hAnsi="Arial" w:cs="Arial"/>
          <w:sz w:val="20"/>
        </w:rPr>
        <w:t xml:space="preserve"> Kodeksu Pracy.</w:t>
      </w:r>
    </w:p>
    <w:p w14:paraId="4477EB88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za każde niedopełnienie przez wykonawcę wymogu zatrudnienia przez podwykonawcę w wysokości stanowiącej iloczyn kwoty minimalnego wynagrodzenia za pracę ustalonego na podstawie obowiązujących przepisów oraz liczby miesięcy w okresie realizacji umowy, w których nie dopełniono przedmiotowego wymogu osoby wykonującej jedną z czynności polegającej na wykonywaniu pracy w sposób określony w art. </w:t>
      </w:r>
      <w:r w:rsidRPr="0007364C">
        <w:rPr>
          <w:rFonts w:ascii="Arial" w:hAnsi="Arial" w:cs="Arial"/>
          <w:b/>
          <w:sz w:val="20"/>
        </w:rPr>
        <w:t>22 § 1</w:t>
      </w:r>
      <w:r w:rsidRPr="0007364C">
        <w:rPr>
          <w:rFonts w:ascii="Arial" w:hAnsi="Arial" w:cs="Arial"/>
          <w:sz w:val="20"/>
        </w:rPr>
        <w:t xml:space="preserve"> Kodeksu Pracy.</w:t>
      </w:r>
    </w:p>
    <w:p w14:paraId="4793A722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za nieprzedłożenie każdego dokumentu, o którym mowa </w:t>
      </w:r>
      <w:r w:rsidRPr="0007364C">
        <w:rPr>
          <w:rFonts w:ascii="Arial" w:hAnsi="Arial" w:cs="Arial"/>
          <w:b/>
          <w:sz w:val="20"/>
        </w:rPr>
        <w:t>w § 12,</w:t>
      </w:r>
      <w:r w:rsidRPr="0007364C">
        <w:rPr>
          <w:rFonts w:ascii="Arial" w:hAnsi="Arial" w:cs="Arial"/>
          <w:sz w:val="20"/>
        </w:rPr>
        <w:t xml:space="preserve"> w wysokości 0,05% kwoty brutto wskazanej w </w:t>
      </w:r>
      <w:r w:rsidRPr="0007364C">
        <w:rPr>
          <w:rFonts w:ascii="Arial" w:hAnsi="Arial" w:cs="Arial"/>
          <w:b/>
          <w:sz w:val="20"/>
        </w:rPr>
        <w:t>§ 5 ust. 1</w:t>
      </w:r>
      <w:r w:rsidRPr="0007364C">
        <w:rPr>
          <w:rFonts w:ascii="Arial" w:hAnsi="Arial" w:cs="Arial"/>
          <w:sz w:val="20"/>
        </w:rPr>
        <w:t xml:space="preserve"> Umowy – za każdy rozpoczęty dzień zwłoki.</w:t>
      </w:r>
    </w:p>
    <w:p w14:paraId="067F9E51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 tytułu niewykonania w odpowiednim terminie w danym miesiącu obowiązku o którym mowa w </w:t>
      </w:r>
      <w:r w:rsidRPr="0007364C">
        <w:rPr>
          <w:rFonts w:ascii="Arial" w:hAnsi="Arial" w:cs="Arial"/>
          <w:b/>
          <w:sz w:val="20"/>
        </w:rPr>
        <w:t>§ 12 ust. 5</w:t>
      </w:r>
      <w:r w:rsidRPr="0007364C">
        <w:rPr>
          <w:rFonts w:ascii="Arial" w:hAnsi="Arial" w:cs="Arial"/>
          <w:sz w:val="20"/>
        </w:rPr>
        <w:t xml:space="preserve"> w wysokości 5 000,00 zł (pięć tysięcy złotych) za każdy miesiąc, jeśli w treści deklaracji zamieszczonej w ofercie Wykonawca wskazał co najmniej jedną osobę – zatrudnioną na umowę o pracę w pełnym wymiarze czasu pracy, przy realizacji przedmiotu umowy, albo 10 000,00 zł (dziesięć tysięcy zł) za każdy miesiąc, jeśli w treści deklaracji zamieszczonej w ofercie Wykonawca wskazał pięć osób – zatrudnione na umowę o pracę w pełnym wymiarze czasu pracy, przy realizacji przedmiotu umowy.</w:t>
      </w:r>
    </w:p>
    <w:p w14:paraId="68E95088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z tytułu nie wywiązania się w danym miesiącu z treści deklaracji wykonawcy zamieszczonej w ofercie tj. wówczas, gdy ilość osób wskazana przez wykonawcę w danym miesiącu, o którym mowa w </w:t>
      </w:r>
      <w:r w:rsidRPr="0007364C">
        <w:rPr>
          <w:rFonts w:ascii="Arial" w:hAnsi="Arial" w:cs="Arial"/>
          <w:b/>
          <w:sz w:val="20"/>
        </w:rPr>
        <w:t>§ 12 ust. 5</w:t>
      </w:r>
      <w:r w:rsidRPr="0007364C">
        <w:rPr>
          <w:rFonts w:ascii="Arial" w:hAnsi="Arial" w:cs="Arial"/>
          <w:sz w:val="20"/>
        </w:rPr>
        <w:t xml:space="preserve"> zatrudnionych na umowę o pracę w pełnym wymiarze czasu pracy przy realizacji przedmiotu umowy będzie mniejsza niż wskazana przez wykonawcę w jego ofercie w wysokości 5 000,00 zł (pięć tysięcy złotych) za każdą osobę, której Wykonawca wbrew swojej deklaracji zawartej w ofercie nie zatrudnił w danym miesiącu – za każdy miesiąc takiego </w:t>
      </w:r>
      <w:r w:rsidRPr="0007364C">
        <w:rPr>
          <w:rFonts w:ascii="Arial" w:hAnsi="Arial" w:cs="Arial"/>
          <w:sz w:val="20"/>
        </w:rPr>
        <w:lastRenderedPageBreak/>
        <w:t>niezgodnego z deklaracją Wykonawcy stanu zatrudnienia</w:t>
      </w:r>
    </w:p>
    <w:p w14:paraId="59C359B5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Kara umowna z tytułu zwłoki przysługuje za każdy rozpoczęty dzień zwłoki i jest wymagalna od dnia następnego po upływie terminu jej zapłaty</w:t>
      </w:r>
    </w:p>
    <w:p w14:paraId="36554899" w14:textId="77777777" w:rsidR="00F4765E" w:rsidRPr="0007364C" w:rsidRDefault="00F4765E" w:rsidP="00F4765E">
      <w:pPr>
        <w:pStyle w:val="Akapitzlist"/>
        <w:widowControl w:val="0"/>
        <w:numPr>
          <w:ilvl w:val="1"/>
          <w:numId w:val="21"/>
        </w:numPr>
        <w:tabs>
          <w:tab w:val="clear" w:pos="1775"/>
          <w:tab w:val="num" w:pos="709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Kary umowne określone w </w:t>
      </w:r>
      <w:r w:rsidRPr="0007364C">
        <w:rPr>
          <w:rFonts w:ascii="Arial" w:hAnsi="Arial" w:cs="Arial"/>
          <w:b/>
          <w:sz w:val="20"/>
        </w:rPr>
        <w:t>pkt. 1-2</w:t>
      </w:r>
      <w:r w:rsidRPr="0007364C">
        <w:rPr>
          <w:rFonts w:ascii="Arial" w:hAnsi="Arial" w:cs="Arial"/>
          <w:sz w:val="20"/>
        </w:rPr>
        <w:t xml:space="preserve"> mogą być naliczane niezależnie od siebie. W przypadku ich naliczenia Zamawiający poinformuje Wykonawcę za pośrednictwem faxu lub pocztą elektroniczną, potwierdzonego na piśmie droga pocztową, o przyczynach naliczenia i wysokości kary umownej oraz wystawi notę obciążającą.</w:t>
      </w:r>
    </w:p>
    <w:p w14:paraId="00CEF93E" w14:textId="77777777" w:rsidR="00F4765E" w:rsidRPr="0007364C" w:rsidRDefault="00F4765E" w:rsidP="00F4765E">
      <w:pPr>
        <w:numPr>
          <w:ilvl w:val="0"/>
          <w:numId w:val="13"/>
        </w:numPr>
        <w:tabs>
          <w:tab w:val="left" w:pos="284"/>
        </w:tabs>
        <w:spacing w:after="0" w:line="300" w:lineRule="auto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Zamawiający zapłaci Wykonawcy kary umowne w wysokości:</w:t>
      </w:r>
    </w:p>
    <w:p w14:paraId="1F3C62F8" w14:textId="77777777" w:rsidR="00F4765E" w:rsidRPr="0007364C" w:rsidRDefault="00F4765E" w:rsidP="00F4765E">
      <w:pPr>
        <w:numPr>
          <w:ilvl w:val="0"/>
          <w:numId w:val="15"/>
        </w:numPr>
        <w:tabs>
          <w:tab w:val="left" w:pos="284"/>
        </w:tabs>
        <w:spacing w:after="0" w:line="300" w:lineRule="auto"/>
        <w:ind w:left="426" w:hanging="357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 za odstąpienie od umowy przez Wykonawcę z winy Zamawiającego w wysokości 20% wynagrodzenia umownego, </w:t>
      </w:r>
      <w:r w:rsidRPr="0007364C">
        <w:rPr>
          <w:rFonts w:ascii="Arial" w:hAnsi="Arial" w:cs="Arial"/>
          <w:color w:val="000000"/>
          <w:sz w:val="20"/>
          <w:szCs w:val="20"/>
        </w:rPr>
        <w:t>z wyjątkiem sytuacji przedstawionej w art. 145 ustawy Prawo zamówień publicznych</w:t>
      </w:r>
    </w:p>
    <w:p w14:paraId="6AAD7459" w14:textId="77777777" w:rsidR="00F4765E" w:rsidRPr="0007364C" w:rsidRDefault="00F4765E" w:rsidP="00F4765E">
      <w:pPr>
        <w:numPr>
          <w:ilvl w:val="0"/>
          <w:numId w:val="15"/>
        </w:numPr>
        <w:tabs>
          <w:tab w:val="left" w:pos="284"/>
          <w:tab w:val="left" w:pos="340"/>
        </w:tabs>
        <w:spacing w:after="0" w:line="300" w:lineRule="auto"/>
        <w:ind w:left="426" w:hanging="357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 za każdy dzień zwłoki w zapłacie należności za usługi będące przedmiotem umowy określonego w </w:t>
      </w:r>
      <w:r w:rsidRPr="0007364C">
        <w:rPr>
          <w:rFonts w:ascii="Arial" w:hAnsi="Arial" w:cs="Arial"/>
          <w:sz w:val="20"/>
          <w:szCs w:val="20"/>
        </w:rPr>
        <w:sym w:font="Arial" w:char="00A7"/>
      </w:r>
      <w:r w:rsidRPr="0007364C">
        <w:rPr>
          <w:rFonts w:ascii="Arial" w:hAnsi="Arial" w:cs="Arial"/>
          <w:sz w:val="20"/>
          <w:szCs w:val="20"/>
        </w:rPr>
        <w:t xml:space="preserve"> 1 zapłaci Wykonawcy odsetki ustawowe.</w:t>
      </w:r>
    </w:p>
    <w:p w14:paraId="1B555EC7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Termin zapłaty kary umownej wynosi 14 dni od dnia wezwania do zapłaty.</w:t>
      </w:r>
    </w:p>
    <w:p w14:paraId="3521AB65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W każdym przypadku, gdy Zamawiający ma prawo do naliczenia kar umownych może je potrącić z każdych sum należnych Wykonawcy.</w:t>
      </w:r>
    </w:p>
    <w:p w14:paraId="67B916E2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Zapłata kary umownej nie zwalnia Wykonawcy z obowiązku ukończenia przedmiotu umowy lub innych zobowiązań wynikających z umowy.</w:t>
      </w:r>
    </w:p>
    <w:p w14:paraId="42AFCA19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Wykonawca nie może odmówić usunięcia wad, bez względu na wysokość związanych z tym kosztów.</w:t>
      </w:r>
    </w:p>
    <w:p w14:paraId="6CE8ED6E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 xml:space="preserve">Stronom przysługuje prawo dochodzenia odszkodowania na zasadach ogólnych prawa cywilnego, jeżeli poniesiona szkoda przekroczy wysokość zastrzeżonych kar umownych. </w:t>
      </w:r>
    </w:p>
    <w:p w14:paraId="3EE998AF" w14:textId="77777777" w:rsidR="00F4765E" w:rsidRPr="0007364C" w:rsidRDefault="00F4765E" w:rsidP="00F4765E">
      <w:pPr>
        <w:widowControl w:val="0"/>
        <w:numPr>
          <w:ilvl w:val="0"/>
          <w:numId w:val="28"/>
        </w:numPr>
        <w:suppressAutoHyphens/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color w:val="000000"/>
          <w:sz w:val="20"/>
          <w:szCs w:val="20"/>
        </w:rPr>
        <w:t>Wykonawca wyraża zgodę na potrącenie kar z sum należnych Wykonawcy.</w:t>
      </w:r>
    </w:p>
    <w:p w14:paraId="22935801" w14:textId="77777777" w:rsidR="00F4765E" w:rsidRPr="0007364C" w:rsidRDefault="00F4765E" w:rsidP="00F4765E">
      <w:pPr>
        <w:widowControl w:val="0"/>
        <w:suppressAutoHyphens/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09A3DD75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9. Zmiana umowy</w:t>
      </w:r>
    </w:p>
    <w:p w14:paraId="6E7382BB" w14:textId="77777777" w:rsidR="00F4765E" w:rsidRPr="0007364C" w:rsidRDefault="00F4765E" w:rsidP="00F4765E">
      <w:pPr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Zmiana postanowień niniejszej umowy może nastąpić za zgodą obydwu stron wyrażoną na piśmie, w formie aneksu do umowy z zachowaniem formy pisemnej pod rygorem nieważności takiej zmiany.</w:t>
      </w:r>
    </w:p>
    <w:p w14:paraId="606B26BC" w14:textId="77777777" w:rsidR="00F4765E" w:rsidRPr="0007364C" w:rsidRDefault="00F4765E" w:rsidP="00F4765E">
      <w:pPr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Zamawiający działając w oparciu o art. 455 ust 1 ustawy Prawo zamówień publicznych określa następujące okoliczności, które mogą powodować konieczność wprowadzenia zmian w treści zawartej umowy w stosunku do treści złożonej oferty:</w:t>
      </w:r>
    </w:p>
    <w:p w14:paraId="09B9DC3B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wystąpienia okoliczności, których nie można było przewidzieć pomimo zachowania należytej staranności.</w:t>
      </w:r>
    </w:p>
    <w:p w14:paraId="3A42866C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 xml:space="preserve">zmiany terminu realizacji umowy w przypadku zawieszenia realizacji przedmiotu umowy przez zamawiającego, </w:t>
      </w:r>
    </w:p>
    <w:p w14:paraId="252B9F8C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zmiany terminu realizacji umowy w przypadku wystąpienia przestojów i opóźnień zawinionych przez Zamawiającego,</w:t>
      </w:r>
    </w:p>
    <w:p w14:paraId="15948E2F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zamiany terminu realizacji umowy w przypadku działania siły wyższej (np. klęski żywiołowe, strajki), mającej bezpośredni wpływ na terminowość przedmiotu umowy.</w:t>
      </w:r>
    </w:p>
    <w:p w14:paraId="7F1F701F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zmiany terminu na skutek działań osób trzecich lub organów władzy publicznej, które spowodują przerwanie lub czasowe zawieszenie realizacji przedmiotu umowy.</w:t>
      </w:r>
    </w:p>
    <w:p w14:paraId="741D474D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zmiany osób odpowiedzialnych za realizację przedmiotu umowy. Zmiana którejkolwiek osób w trakcie realizacji przedmiotu niniejszej umowy, musi być uzasadniona przez Wykonawcę na piśmie i wymaga pisemnego zaakceptowania przez Zamawiającego.</w:t>
      </w:r>
    </w:p>
    <w:p w14:paraId="2245407F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wystąpienia oczywistych omyłek pisarskich i rachunkowych w treści umowy.</w:t>
      </w:r>
    </w:p>
    <w:p w14:paraId="55C814CA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zmiany podwykonawców, pod warunkiem, że nowy podwykonawca wykaże spełnianie warunków w zakresie nie mniejszym niż wskazany na etapie postępowania o  zamówienie publiczne dotychczasowy podwykonawca.</w:t>
      </w:r>
    </w:p>
    <w:p w14:paraId="77D25C40" w14:textId="77777777" w:rsidR="00F4765E" w:rsidRPr="0007364C" w:rsidRDefault="00F4765E" w:rsidP="00F4765E">
      <w:pPr>
        <w:numPr>
          <w:ilvl w:val="2"/>
          <w:numId w:val="44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07364C">
        <w:rPr>
          <w:rFonts w:ascii="Arial" w:hAnsi="Arial" w:cs="Arial"/>
          <w:color w:val="000000"/>
          <w:sz w:val="20"/>
          <w:szCs w:val="20"/>
          <w:lang w:eastAsia="zh-CN"/>
        </w:rPr>
        <w:t>Zmiany urzędowej stawki podatku VAT.</w:t>
      </w:r>
    </w:p>
    <w:p w14:paraId="5C29FF68" w14:textId="77777777" w:rsidR="00F4765E" w:rsidRPr="0007364C" w:rsidRDefault="00F4765E" w:rsidP="00F4765E">
      <w:pPr>
        <w:widowControl w:val="0"/>
        <w:numPr>
          <w:ilvl w:val="0"/>
          <w:numId w:val="45"/>
        </w:numPr>
        <w:suppressAutoHyphens/>
        <w:spacing w:after="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  <w:lang w:eastAsia="zh-CN"/>
        </w:rPr>
        <w:t>W przypadkach wystąpienia okoliczności określonych w ust. 2 strony ustalą nowe terminy realizacji, z tym, że minimalny okres przesunięcia terminu zakończenia równy będzie okresowi przerwy lub postoju.</w:t>
      </w:r>
      <w:r w:rsidRPr="000736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3811DF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4C1270BA" w14:textId="77777777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07364C">
        <w:rPr>
          <w:rFonts w:ascii="Arial" w:hAnsi="Arial" w:cs="Arial"/>
          <w:b/>
          <w:sz w:val="20"/>
          <w:szCs w:val="20"/>
        </w:rPr>
        <w:t>§ 10.  Odstąpienie od umowy</w:t>
      </w:r>
    </w:p>
    <w:p w14:paraId="7A7B6BCE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Oprócz przypadków wymienionych w treści tytułu XVI Kodeksu cywilnego stronom przysługuje prawo odstąpienia od umowy w następujących sytuacjach:</w:t>
      </w:r>
    </w:p>
    <w:p w14:paraId="6BE3AEAD" w14:textId="77777777" w:rsidR="00F4765E" w:rsidRPr="0007364C" w:rsidRDefault="00F4765E" w:rsidP="00F4765E">
      <w:pPr>
        <w:numPr>
          <w:ilvl w:val="0"/>
          <w:numId w:val="10"/>
        </w:numPr>
        <w:spacing w:after="0" w:line="300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Zamawiającemu przysługuje prawo do odstąpienia od umowy:</w:t>
      </w:r>
    </w:p>
    <w:p w14:paraId="18B111F8" w14:textId="77777777" w:rsidR="00F4765E" w:rsidRPr="0007364C" w:rsidRDefault="00F4765E" w:rsidP="00F4765E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lastRenderedPageBreak/>
        <w:t>W razie wystąpienia istotnej zmiany okoliczności powodującej, że wykonanie umowy nie leży w interesie publicznym, czego nie można było przewidzieć w chwili zawarcia umowy, zamawiający może odstąpić od umowy w ciągu miesiąca od powzięcia wiadomości o powyższych okolicznościach. W takim wypadku wykonawca może żądać jedynie wynagrodzenia należnego mu z tytułu wykonania części umowy.</w:t>
      </w:r>
    </w:p>
    <w:p w14:paraId="5C0B18F4" w14:textId="77777777" w:rsidR="00F4765E" w:rsidRPr="0007364C" w:rsidRDefault="00F4765E" w:rsidP="00F4765E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Zostanie wydany nakaz zajęcia majątku Wykonawcy.</w:t>
      </w:r>
    </w:p>
    <w:p w14:paraId="30C93BE2" w14:textId="77777777" w:rsidR="00F4765E" w:rsidRPr="0007364C" w:rsidRDefault="00F4765E" w:rsidP="00F4765E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Wykonawca nie rozpoczął usług bez uzasadnionych przyczyn oraz nie kontynuuje ich pomimo wezwania przez Zamawiającego złożonego na piśmie.</w:t>
      </w:r>
    </w:p>
    <w:p w14:paraId="330B0E84" w14:textId="77777777" w:rsidR="00F4765E" w:rsidRPr="0007364C" w:rsidRDefault="00F4765E" w:rsidP="00F4765E">
      <w:pPr>
        <w:numPr>
          <w:ilvl w:val="3"/>
          <w:numId w:val="8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Wykonawca przerwał realizację usług i przerwa ta trwa dłużej niż 14 dni. </w:t>
      </w:r>
    </w:p>
    <w:p w14:paraId="4A38A762" w14:textId="77777777" w:rsidR="00F4765E" w:rsidRPr="0007364C" w:rsidRDefault="00F4765E" w:rsidP="00F4765E">
      <w:pPr>
        <w:numPr>
          <w:ilvl w:val="0"/>
          <w:numId w:val="10"/>
        </w:numPr>
        <w:spacing w:after="0" w:line="300" w:lineRule="auto"/>
        <w:ind w:left="363" w:hanging="357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Wykonawcy przysługuje prawo odstąpienia od umowy:</w:t>
      </w:r>
    </w:p>
    <w:p w14:paraId="7A7A34BD" w14:textId="77777777" w:rsidR="00F4765E" w:rsidRPr="0007364C" w:rsidRDefault="00F4765E" w:rsidP="00F4765E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Zamawiający nie wywiązuje się z obowiązku zapłaty faktur, mimo dodatkowego wezwania w terminie trzech miesięcy od upływu terminu na zapłatę faktur, określonego w niniejszej umowie. </w:t>
      </w:r>
    </w:p>
    <w:p w14:paraId="3D462435" w14:textId="77777777" w:rsidR="00F4765E" w:rsidRPr="0007364C" w:rsidRDefault="00F4765E" w:rsidP="00F4765E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Zamawiający odmawia bez uzasadnionej przyczyny odbioru wykonanego przedmiotu zamówienia lub odmawia podpisania protokołu odbioru.</w:t>
      </w:r>
    </w:p>
    <w:p w14:paraId="46E7CE4F" w14:textId="77777777" w:rsidR="00F4765E" w:rsidRPr="0007364C" w:rsidRDefault="00F4765E" w:rsidP="00F4765E">
      <w:pPr>
        <w:numPr>
          <w:ilvl w:val="2"/>
          <w:numId w:val="17"/>
        </w:numPr>
        <w:tabs>
          <w:tab w:val="clear" w:pos="2160"/>
          <w:tab w:val="num" w:pos="709"/>
        </w:tabs>
        <w:spacing w:after="0" w:line="300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Zamawiający zawiadomi Wykonawcę, iż wobec zaistnienia uprzednio nieprzewidzianych okoliczności nie będzie mógł spełnić swoich zobowiązań umownych wobec niego. </w:t>
      </w:r>
    </w:p>
    <w:p w14:paraId="45E28A5C" w14:textId="77777777" w:rsidR="00F4765E" w:rsidRPr="0007364C" w:rsidRDefault="00F4765E" w:rsidP="00F4765E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Odstąpienie od umowy winno nastąpić w formie pisemnej pod rygorem nieważności takiego oświadczenia i powinno zawierać uzasadnienie.</w:t>
      </w:r>
    </w:p>
    <w:p w14:paraId="1EE2C736" w14:textId="77777777" w:rsidR="00F4765E" w:rsidRPr="0007364C" w:rsidRDefault="00F4765E" w:rsidP="00F4765E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Zamawiający w razie dostąpienia od umowy z przyczyn, za które Wykonawca nie ponosi odpowiedzialności, zobowiązany jest do dokonania odbioru usług przerwanych oraz zapłaty wynagrodzenia za prace, które zostały wykonane do dnia odstąpienia.</w:t>
      </w:r>
    </w:p>
    <w:p w14:paraId="7D0129A5" w14:textId="77777777" w:rsidR="00F4765E" w:rsidRPr="0007364C" w:rsidRDefault="00F4765E" w:rsidP="00F4765E">
      <w:pPr>
        <w:numPr>
          <w:ilvl w:val="0"/>
          <w:numId w:val="11"/>
        </w:num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Zamawiający w razie odstąpienia od umowy z przyczyn, za które Wykonawca ponosi odpowiedzialność zobowiązany jest do dokonania odbioru usług przerwanych oraz zapłaty wynagrodzenia za prace, po zapłaceniu przez Wykonawcę kary umownej, o której mowa w </w:t>
      </w:r>
      <w:r w:rsidRPr="0007364C">
        <w:rPr>
          <w:rFonts w:ascii="Arial" w:hAnsi="Arial" w:cs="Arial"/>
          <w:b/>
          <w:sz w:val="20"/>
          <w:szCs w:val="20"/>
        </w:rPr>
        <w:t>§ 8 ust. 1</w:t>
      </w:r>
      <w:r w:rsidRPr="0007364C">
        <w:rPr>
          <w:rFonts w:ascii="Arial" w:hAnsi="Arial" w:cs="Arial"/>
          <w:sz w:val="20"/>
          <w:szCs w:val="20"/>
        </w:rPr>
        <w:t xml:space="preserve"> niniejszej umowy.</w:t>
      </w:r>
    </w:p>
    <w:p w14:paraId="30A7A6A3" w14:textId="77777777" w:rsidR="00F4765E" w:rsidRPr="0007364C" w:rsidRDefault="00F4765E" w:rsidP="00F4765E">
      <w:pPr>
        <w:spacing w:after="0" w:line="300" w:lineRule="auto"/>
        <w:ind w:left="340"/>
        <w:jc w:val="both"/>
        <w:rPr>
          <w:rFonts w:ascii="Arial" w:hAnsi="Arial" w:cs="Arial"/>
          <w:sz w:val="20"/>
          <w:szCs w:val="20"/>
        </w:rPr>
      </w:pPr>
    </w:p>
    <w:p w14:paraId="0E643C5C" w14:textId="504CBDD4" w:rsidR="009309F9" w:rsidRPr="009309F9" w:rsidRDefault="009309F9" w:rsidP="009309F9">
      <w:pPr>
        <w:spacing w:after="0"/>
        <w:jc w:val="center"/>
        <w:rPr>
          <w:rFonts w:ascii="Arial" w:hAnsi="Arial" w:cs="Arial"/>
          <w:sz w:val="20"/>
          <w:szCs w:val="20"/>
          <w:lang w:eastAsia="ar-SA"/>
        </w:rPr>
      </w:pPr>
      <w:r w:rsidRPr="009309F9">
        <w:rPr>
          <w:rFonts w:ascii="Arial" w:hAnsi="Arial" w:cs="Arial"/>
          <w:b/>
          <w:sz w:val="20"/>
          <w:szCs w:val="20"/>
          <w:lang w:eastAsia="ar-SA"/>
        </w:rPr>
        <w:t>§ 10</w:t>
      </w:r>
      <w:r w:rsidRPr="009309F9">
        <w:rPr>
          <w:rFonts w:ascii="Arial" w:hAnsi="Arial" w:cs="Arial"/>
          <w:b/>
          <w:sz w:val="20"/>
          <w:szCs w:val="20"/>
          <w:lang w:eastAsia="ar-SA"/>
        </w:rPr>
        <w:t xml:space="preserve">. </w:t>
      </w:r>
      <w:r w:rsidRPr="009309F9">
        <w:rPr>
          <w:rFonts w:ascii="Arial" w:hAnsi="Arial" w:cs="Arial"/>
          <w:b/>
          <w:sz w:val="20"/>
          <w:szCs w:val="20"/>
          <w:lang w:eastAsia="ar-SA"/>
        </w:rPr>
        <w:t>Zabezpieczenie należytego wykonania umowy</w:t>
      </w:r>
    </w:p>
    <w:p w14:paraId="366C4933" w14:textId="77777777" w:rsidR="009309F9" w:rsidRPr="009309F9" w:rsidRDefault="009309F9" w:rsidP="009309F9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9309F9">
        <w:rPr>
          <w:rFonts w:ascii="Arial" w:hAnsi="Arial" w:cs="Arial"/>
          <w:sz w:val="20"/>
          <w:szCs w:val="20"/>
          <w:lang w:eastAsia="pl-PL"/>
        </w:rPr>
        <w:t>Zabezpieczenie należytego wykonania umowy ustala się w wysokości 5 % wartości wynagrodzenia za przedmiot zamówienia tj. ……………………… zł.</w:t>
      </w:r>
    </w:p>
    <w:p w14:paraId="7340F0B5" w14:textId="77777777" w:rsidR="009309F9" w:rsidRPr="009309F9" w:rsidRDefault="009309F9" w:rsidP="009309F9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9309F9">
        <w:rPr>
          <w:rFonts w:ascii="Arial" w:hAnsi="Arial" w:cs="Arial"/>
          <w:sz w:val="20"/>
          <w:szCs w:val="20"/>
          <w:lang w:eastAsia="pl-PL"/>
        </w:rPr>
        <w:t>Zabezpieczenie należytego wykonania umowy wniesione zostało w formie: ……………………………….. w dniu ………………</w:t>
      </w:r>
    </w:p>
    <w:p w14:paraId="1D5F3F06" w14:textId="77777777" w:rsidR="009309F9" w:rsidRPr="009309F9" w:rsidRDefault="009309F9" w:rsidP="009309F9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9309F9">
        <w:rPr>
          <w:rFonts w:ascii="Arial" w:hAnsi="Arial" w:cs="Arial"/>
          <w:sz w:val="20"/>
          <w:szCs w:val="20"/>
          <w:lang w:eastAsia="pl-PL"/>
        </w:rPr>
        <w:t>Zabezpieczenie wniesione w pieniądzu będzie się znajdowało na koncie depozytowym Zamawiającego.</w:t>
      </w:r>
    </w:p>
    <w:p w14:paraId="6A0198FA" w14:textId="6B0C46BB" w:rsidR="009309F9" w:rsidRPr="009309F9" w:rsidRDefault="009309F9" w:rsidP="009309F9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9309F9">
        <w:rPr>
          <w:rFonts w:ascii="Arial" w:hAnsi="Arial" w:cs="Arial"/>
          <w:sz w:val="20"/>
          <w:szCs w:val="20"/>
          <w:lang w:eastAsia="pl-PL"/>
        </w:rPr>
        <w:t>W sytuacji, gdy wskutek okoliczności, o których mowa w § </w:t>
      </w:r>
      <w:r>
        <w:rPr>
          <w:rFonts w:ascii="Arial" w:hAnsi="Arial" w:cs="Arial"/>
          <w:sz w:val="20"/>
          <w:szCs w:val="20"/>
          <w:lang w:eastAsia="pl-PL"/>
        </w:rPr>
        <w:t>9</w:t>
      </w:r>
      <w:r w:rsidRPr="009309F9">
        <w:rPr>
          <w:rFonts w:ascii="Arial" w:hAnsi="Arial" w:cs="Arial"/>
          <w:sz w:val="20"/>
          <w:szCs w:val="20"/>
          <w:lang w:eastAsia="pl-PL"/>
        </w:rPr>
        <w:t xml:space="preserve"> niniejszej umowy wystąpi konieczność przedłużenia terminu realizacji zamówienia w stosunku do terminu przedstawionego w ofercie przetargowej, Wykonawca przed podpisaniem aneksu lub najpóźniej w dniu jego podpisywania, zobowiązany jest do przedłużenia terminu ważności wniesionego zabezpieczenia należytego wykonania umowy albo, jeśli nie jest to możliwe, do wniesienia nowego zabezpieczenia na okres wynikający z aneksu do umowy.</w:t>
      </w:r>
    </w:p>
    <w:p w14:paraId="5A5699D1" w14:textId="77777777" w:rsidR="009309F9" w:rsidRPr="009309F9" w:rsidRDefault="009309F9" w:rsidP="009309F9">
      <w:pPr>
        <w:widowControl w:val="0"/>
        <w:numPr>
          <w:ilvl w:val="0"/>
          <w:numId w:val="23"/>
        </w:numPr>
        <w:spacing w:after="0"/>
        <w:ind w:right="2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309F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części odpowiadającej 70% wartości, o której mowa w ust. 1, zabezpieczenie należytego wykonania umowy zostanie zwrócone w terminie 30 dni od dnia wykonania zamówienia i uznania go przez Zamawiającego za należycie wykonane. </w:t>
      </w:r>
    </w:p>
    <w:p w14:paraId="4757CF73" w14:textId="77777777" w:rsidR="009309F9" w:rsidRDefault="009309F9" w:rsidP="009309F9">
      <w:pPr>
        <w:widowControl w:val="0"/>
        <w:numPr>
          <w:ilvl w:val="0"/>
          <w:numId w:val="23"/>
        </w:numPr>
        <w:spacing w:after="0"/>
        <w:ind w:right="2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309F9">
        <w:rPr>
          <w:rFonts w:ascii="Arial" w:hAnsi="Arial" w:cs="Arial"/>
          <w:color w:val="000000" w:themeColor="text1"/>
          <w:sz w:val="20"/>
          <w:szCs w:val="20"/>
          <w:lang w:eastAsia="pl-PL"/>
        </w:rPr>
        <w:t>W części odpowiadającej 30% wartości o której mowa w ust. 1,  zabezpieczenie należytego wykonania umowy pozostawione na zabezpieczenie roszczeń z tytułu rękojmi za wady fizyczne zostanie zwrócone w terminie, nie dłuższym niż w 15 dniu po upływie terminu rękojmi.</w:t>
      </w:r>
    </w:p>
    <w:p w14:paraId="49A9B294" w14:textId="0EBE5788" w:rsidR="009309F9" w:rsidRPr="009309F9" w:rsidRDefault="009309F9" w:rsidP="009309F9">
      <w:pPr>
        <w:widowControl w:val="0"/>
        <w:numPr>
          <w:ilvl w:val="0"/>
          <w:numId w:val="23"/>
        </w:numPr>
        <w:spacing w:after="0"/>
        <w:ind w:right="2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309F9">
        <w:rPr>
          <w:rFonts w:ascii="Arial" w:hAnsi="Arial" w:cs="Arial"/>
          <w:color w:val="000000" w:themeColor="text1"/>
          <w:sz w:val="20"/>
          <w:szCs w:val="20"/>
          <w:lang w:eastAsia="pl-PL"/>
        </w:rPr>
        <w:t>W trakcie realizacji umowy Wykonawca może dokonać zmiany formy zabezpieczenia należytego wykonania umowy na jedną lub kilka form, o których mowa w przepisach Pzp, pod warunkiem, że zmiana formy zabezpieczenia zostanie dokonana z zachowaniem ciągłości zabezpieczenia i bez zmniejszenia jego wysokości.</w:t>
      </w:r>
    </w:p>
    <w:p w14:paraId="16D9159F" w14:textId="77777777" w:rsidR="009309F9" w:rsidRDefault="009309F9" w:rsidP="00F4765E">
      <w:pPr>
        <w:spacing w:after="0" w:line="300" w:lineRule="auto"/>
        <w:jc w:val="center"/>
        <w:rPr>
          <w:rFonts w:ascii="Arial" w:hAnsi="Arial" w:cs="Arial"/>
          <w:b/>
          <w:sz w:val="20"/>
          <w:szCs w:val="20"/>
        </w:rPr>
      </w:pPr>
    </w:p>
    <w:p w14:paraId="2AB09342" w14:textId="0E34B38E" w:rsidR="00F4765E" w:rsidRPr="0007364C" w:rsidRDefault="00F4765E" w:rsidP="00F4765E">
      <w:pPr>
        <w:spacing w:after="0" w:line="300" w:lineRule="auto"/>
        <w:jc w:val="center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§ 11. Postanowienia końcowe</w:t>
      </w:r>
    </w:p>
    <w:p w14:paraId="530E0EDC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Strony zobowiązują się do współpracy w zakresie realizacji przedmiotu umowy.</w:t>
      </w:r>
    </w:p>
    <w:p w14:paraId="5D5CFD7D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Strony mają obowiązek wzajemnego informowania o wszelkich zmianach statusu prawnego swojej firmy, a także o wszczęciu postępowania upadłościowego, układowego i likwidacyjnego.</w:t>
      </w:r>
    </w:p>
    <w:p w14:paraId="53759002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lastRenderedPageBreak/>
        <w:t>Zamawiający ma prawo do formułowania zaleceń dla Wykonawcy w każdej fazie wykonywanej usługi.</w:t>
      </w:r>
    </w:p>
    <w:p w14:paraId="60227045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Ewentualne spory, wynikłe w związku z realizacją przedmiotu umowy, strony zobowiązuję się rozwiązywać na drodze wspólnych negocjacji, a przypadku niemożności ustalenia kompromisu spory będą rozstrzygane przez Sąd Gospodarczy właściwy dla siedziby Zamawiającego.</w:t>
      </w:r>
    </w:p>
    <w:p w14:paraId="2439F537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W sprawach, których nie reguluje niniejsza umowa będą miały zastosowanie przepisy Kodeksu Cywilnego i Prawo zamówień publicznych wraz z aktami wykonawczymi do tych ustaw.</w:t>
      </w:r>
    </w:p>
    <w:p w14:paraId="5E80F2E7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Językiem Umowy, wszelkiej korespondencji, faktur i dokumentów sporządzonych przez Wykonawcę jest język polski.</w:t>
      </w:r>
    </w:p>
    <w:p w14:paraId="13F38367" w14:textId="77777777" w:rsidR="00F4765E" w:rsidRPr="0007364C" w:rsidRDefault="00F4765E" w:rsidP="00F4765E">
      <w:pPr>
        <w:pStyle w:val="Akapitzlist"/>
        <w:numPr>
          <w:ilvl w:val="3"/>
          <w:numId w:val="15"/>
        </w:numPr>
        <w:spacing w:line="300" w:lineRule="auto"/>
        <w:ind w:left="426" w:hanging="426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Integralną część niniejszej umowy stanowią: </w:t>
      </w:r>
    </w:p>
    <w:p w14:paraId="0004C716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a) oferta Wykonawcy, </w:t>
      </w:r>
    </w:p>
    <w:p w14:paraId="5256411A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b) Opis Warunków Zamówienia,</w:t>
      </w:r>
    </w:p>
    <w:p w14:paraId="520C5F6F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c) Załącznik nr 1 – Wykaz obowiązków ciążących na wykonawcy,</w:t>
      </w:r>
    </w:p>
    <w:p w14:paraId="3FB5F69F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d) Załącznik nr 2 – Szczegółowy wykaz miejsc nasadzenia drzew. Parametry drzew,</w:t>
      </w:r>
    </w:p>
    <w:p w14:paraId="42C30EAC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e) Załącznik nr 3 – Tabela cenowa,</w:t>
      </w:r>
    </w:p>
    <w:p w14:paraId="5016BF50" w14:textId="77777777" w:rsidR="00F4765E" w:rsidRPr="0007364C" w:rsidRDefault="00F4765E" w:rsidP="00F4765E">
      <w:pPr>
        <w:spacing w:after="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f) Załącznik nr 4 – </w:t>
      </w:r>
      <w:r w:rsidRPr="0007364C">
        <w:rPr>
          <w:rFonts w:ascii="Arial" w:hAnsi="Arial" w:cs="Arial"/>
          <w:bCs/>
          <w:sz w:val="20"/>
          <w:szCs w:val="20"/>
        </w:rPr>
        <w:t>Split payment,</w:t>
      </w:r>
      <w:r w:rsidRPr="0007364C">
        <w:rPr>
          <w:rFonts w:ascii="Arial" w:hAnsi="Arial" w:cs="Arial"/>
          <w:sz w:val="20"/>
          <w:szCs w:val="20"/>
        </w:rPr>
        <w:t xml:space="preserve"> </w:t>
      </w:r>
    </w:p>
    <w:p w14:paraId="13B6504F" w14:textId="77777777" w:rsidR="00F4765E" w:rsidRPr="0007364C" w:rsidRDefault="00F4765E" w:rsidP="00F4765E">
      <w:pPr>
        <w:spacing w:after="0" w:line="300" w:lineRule="auto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9.  Umowa została sporządzona w czterech jednobrzmiących egzemplarzach w języku polskim, jeden egzemplarz dla Wykonawcy i trzy egzemplarze dla Zamawiającego.</w:t>
      </w:r>
    </w:p>
    <w:p w14:paraId="4AECA846" w14:textId="77777777" w:rsidR="0046567F" w:rsidRPr="0007364C" w:rsidRDefault="0046567F" w:rsidP="0046567F">
      <w:pPr>
        <w:spacing w:before="120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 xml:space="preserve">Zgodnie z art. 13 ust. 1 i ust. 2 Rozporządzenia Parlamentu Europejskiego i Rady (UE) 2016/679 z dnia 27 kwietnia 2016r. </w:t>
      </w:r>
      <w:r w:rsidRPr="0007364C">
        <w:rPr>
          <w:rFonts w:ascii="Arial" w:eastAsia="Calibri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ogólnego rozporządzenia o ochronie danych z dnia 27 kwietnia 2016r., informujemy, że:</w:t>
      </w:r>
    </w:p>
    <w:p w14:paraId="74006F9A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Administratorem Państwa danych jest Powiatowy Zarząd Dróg, ul. Kościuszki 33a, 14-200 Iława, reprezentowany przez Dyrektora – Radosława Augustyniaka.</w:t>
      </w:r>
    </w:p>
    <w:p w14:paraId="4FC64F8B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 xml:space="preserve">Administrator wyznaczył Inspektora Ochrony Danych Osobowych – Emilię Magalską e-mail: </w:t>
      </w:r>
      <w:hyperlink r:id="rId7" w:history="1">
        <w:r w:rsidRPr="0007364C">
          <w:rPr>
            <w:rFonts w:ascii="Arial" w:eastAsia="Calibri" w:hAnsi="Arial" w:cs="Arial"/>
            <w:color w:val="0563C1"/>
            <w:sz w:val="16"/>
            <w:szCs w:val="16"/>
            <w:u w:val="single"/>
          </w:rPr>
          <w:t>iodo@pzd.ilawa.pl</w:t>
        </w:r>
      </w:hyperlink>
      <w:r w:rsidRPr="0007364C">
        <w:rPr>
          <w:rFonts w:ascii="Arial" w:eastAsia="Calibri" w:hAnsi="Arial" w:cs="Arial"/>
          <w:sz w:val="16"/>
          <w:szCs w:val="16"/>
        </w:rPr>
        <w:t>, nr tel. +48 602 744 083.</w:t>
      </w:r>
    </w:p>
    <w:p w14:paraId="05E67738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Państwa dane osobowe przetwarzane będą dla potrzeb niezbędnych do załatwienia przedmiotowej sprawy.</w:t>
      </w:r>
    </w:p>
    <w:p w14:paraId="75784C26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 xml:space="preserve">Podstawą do przetwarzania Pani /Pana danych osobowych jest: </w:t>
      </w:r>
      <w:r w:rsidRPr="0007364C">
        <w:rPr>
          <w:rFonts w:ascii="Arial" w:eastAsia="Calibri" w:hAnsi="Arial" w:cs="Arial"/>
          <w:i/>
          <w:sz w:val="16"/>
          <w:szCs w:val="16"/>
        </w:rPr>
        <w:t xml:space="preserve">ustawa </w:t>
      </w:r>
      <w:r w:rsidRPr="0007364C">
        <w:rPr>
          <w:rFonts w:ascii="Arial" w:eastAsia="Calibri" w:hAnsi="Arial" w:cs="Arial"/>
          <w:sz w:val="16"/>
          <w:szCs w:val="16"/>
        </w:rPr>
        <w:t>o ochronie przyrody.</w:t>
      </w:r>
    </w:p>
    <w:p w14:paraId="230E3F79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Odbiorcami Państwa danych osobowych są: osoby upoważnione przez Administratora do przetwarzania danych osobowych w ramach wykonywania swoich obowiązków służbowych oraz inne podmioty upoważnione do żądania informacji na podstawie przepisów prawa.</w:t>
      </w:r>
    </w:p>
    <w:p w14:paraId="74A5CD8F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 xml:space="preserve">Państwa dane osobowe będą przechowywane przez okres trwania stosunku prawnego pomiędzy Państwem </w:t>
      </w:r>
      <w:r w:rsidRPr="0007364C">
        <w:rPr>
          <w:rFonts w:ascii="Arial" w:eastAsia="Calibri" w:hAnsi="Arial" w:cs="Arial"/>
          <w:sz w:val="16"/>
          <w:szCs w:val="16"/>
        </w:rPr>
        <w:br/>
        <w:t>a Administratorem, przez okres 5 lat lub wieczyście.</w:t>
      </w:r>
    </w:p>
    <w:p w14:paraId="17CBE787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Państwa dane osobowe nie będą przekazywane do państwa trzeciego świata ani organizacji międzynarodowej.</w:t>
      </w:r>
    </w:p>
    <w:p w14:paraId="047DF432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Posiadają Państwo prawo dostępu, sprostowania, usunięcia, ograniczenia przetwarzania lub przenoszenia danych jak również mają Państwo prawo do wniesienia skargi do organu nadzorującego Prezesa Urzędu Ochrony Danych Osobowych.</w:t>
      </w:r>
    </w:p>
    <w:p w14:paraId="6F0DE6F2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Podanie danych osobowych jest dobrowolne, jednakże odmowa podania danych może skutkować odmową rozpatrzenia pisma.</w:t>
      </w:r>
    </w:p>
    <w:p w14:paraId="0361C861" w14:textId="77777777" w:rsidR="0046567F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Administrator danych nie automatyzuje i nie profiluje danych osobowych.</w:t>
      </w:r>
    </w:p>
    <w:p w14:paraId="6F5137FF" w14:textId="5950EB75" w:rsidR="00F4765E" w:rsidRPr="0007364C" w:rsidRDefault="0046567F" w:rsidP="0046567F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07364C">
        <w:rPr>
          <w:rFonts w:ascii="Arial" w:eastAsia="Calibri" w:hAnsi="Arial" w:cs="Arial"/>
          <w:sz w:val="16"/>
          <w:szCs w:val="16"/>
        </w:rPr>
        <w:t>Administrator dołoży wszelkich starań, aby zapewnić wszelkie środki fizycznej, technicznej i organizacyjnej ochrony danych osobowych przed ich przypadkowym czy umyślnym zniszczeniem, przypadkową utratą, zmianą, nieuprawnionym ujawnieniem, wykorzystaniem.</w:t>
      </w:r>
    </w:p>
    <w:p w14:paraId="19DE11C6" w14:textId="77777777" w:rsidR="00F4765E" w:rsidRPr="0007364C" w:rsidRDefault="00F4765E" w:rsidP="00F4765E">
      <w:pPr>
        <w:spacing w:after="0" w:line="300" w:lineRule="auto"/>
        <w:ind w:left="363"/>
        <w:jc w:val="both"/>
        <w:rPr>
          <w:rFonts w:ascii="Arial" w:hAnsi="Arial" w:cs="Arial"/>
          <w:b/>
          <w:sz w:val="20"/>
          <w:szCs w:val="20"/>
        </w:rPr>
      </w:pPr>
    </w:p>
    <w:p w14:paraId="775C8E33" w14:textId="77777777" w:rsidR="00F4765E" w:rsidRPr="0007364C" w:rsidRDefault="00F4765E" w:rsidP="00F4765E">
      <w:pPr>
        <w:spacing w:after="0" w:line="300" w:lineRule="auto"/>
        <w:ind w:left="363"/>
        <w:jc w:val="both"/>
        <w:rPr>
          <w:rFonts w:ascii="Arial" w:hAnsi="Arial" w:cs="Arial"/>
          <w:b/>
          <w:sz w:val="20"/>
          <w:szCs w:val="20"/>
        </w:rPr>
      </w:pPr>
      <w:r w:rsidRPr="0007364C">
        <w:rPr>
          <w:rFonts w:ascii="Arial" w:hAnsi="Arial" w:cs="Arial"/>
          <w:b/>
          <w:sz w:val="20"/>
          <w:szCs w:val="20"/>
        </w:rPr>
        <w:t>ZAMAWIAJĄCY:</w:t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  <w:t xml:space="preserve">WYKONAWCA: </w:t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</w:p>
    <w:p w14:paraId="34C8405A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0159800F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61927E3D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4C01CC3E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7C0542E8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70E4BD0F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1235CF2E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3559CC63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5102C00A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</w:p>
    <w:p w14:paraId="73B4B98D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  <w:bookmarkStart w:id="3" w:name="_Hlk209763382"/>
      <w:r w:rsidRPr="0007364C">
        <w:rPr>
          <w:rFonts w:ascii="Arial" w:hAnsi="Arial" w:cs="Arial"/>
          <w:sz w:val="20"/>
          <w:szCs w:val="20"/>
        </w:rPr>
        <w:lastRenderedPageBreak/>
        <w:t xml:space="preserve">Załącznik Nr 1 </w:t>
      </w:r>
    </w:p>
    <w:p w14:paraId="500691D5" w14:textId="77777777" w:rsidR="00F4765E" w:rsidRPr="0007364C" w:rsidRDefault="00F4765E" w:rsidP="00F4765E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07364C">
        <w:rPr>
          <w:rFonts w:ascii="Arial" w:hAnsi="Arial" w:cs="Arial"/>
          <w:b/>
          <w:sz w:val="24"/>
          <w:szCs w:val="20"/>
        </w:rPr>
        <w:t xml:space="preserve">Wykaz obowiązków ciążących na Wykonawcy dotyczących nasadzenia drzew w pasie drogowym przy drogach i ulicach powiatowych </w:t>
      </w:r>
    </w:p>
    <w:p w14:paraId="27157704" w14:textId="77777777" w:rsidR="00F4765E" w:rsidRPr="0007364C" w:rsidRDefault="00F4765E" w:rsidP="00F4765E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07364C">
        <w:rPr>
          <w:rFonts w:ascii="Arial" w:hAnsi="Arial" w:cs="Arial"/>
          <w:b/>
          <w:sz w:val="24"/>
          <w:szCs w:val="20"/>
        </w:rPr>
        <w:t>na terenie powiatu iławskiego w 2025 roku.</w:t>
      </w:r>
    </w:p>
    <w:p w14:paraId="7D8397BC" w14:textId="77777777" w:rsidR="00F4765E" w:rsidRPr="0007364C" w:rsidRDefault="00F4765E" w:rsidP="00F4765E"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 xml:space="preserve">Zakup, dowóz, posadzenie </w:t>
      </w:r>
      <w:r w:rsidR="005300A5" w:rsidRPr="0007364C">
        <w:rPr>
          <w:rFonts w:ascii="Arial" w:hAnsi="Arial" w:cs="Arial"/>
          <w:b/>
          <w:sz w:val="20"/>
          <w:szCs w:val="20"/>
        </w:rPr>
        <w:t>700</w:t>
      </w:r>
      <w:r w:rsidRPr="0007364C">
        <w:rPr>
          <w:rFonts w:ascii="Arial" w:hAnsi="Arial" w:cs="Arial"/>
          <w:b/>
          <w:sz w:val="20"/>
          <w:szCs w:val="20"/>
        </w:rPr>
        <w:t xml:space="preserve"> sztuk</w:t>
      </w:r>
      <w:r w:rsidRPr="0007364C">
        <w:rPr>
          <w:rFonts w:ascii="Arial" w:hAnsi="Arial" w:cs="Arial"/>
          <w:sz w:val="20"/>
          <w:szCs w:val="20"/>
        </w:rPr>
        <w:t xml:space="preserve"> </w:t>
      </w:r>
      <w:r w:rsidRPr="0007364C">
        <w:rPr>
          <w:rFonts w:ascii="Arial" w:hAnsi="Arial" w:cs="Arial"/>
          <w:b/>
          <w:sz w:val="20"/>
          <w:szCs w:val="20"/>
        </w:rPr>
        <w:t>drzew</w:t>
      </w:r>
      <w:r w:rsidRPr="0007364C">
        <w:rPr>
          <w:rFonts w:ascii="Arial" w:hAnsi="Arial" w:cs="Arial"/>
          <w:sz w:val="20"/>
          <w:szCs w:val="20"/>
        </w:rPr>
        <w:t xml:space="preserve"> w pasie drogowym przy drogach i ulicach powiatowych na terenie powiatu iławskiego zgodnie z poniższą tabelą:</w:t>
      </w:r>
    </w:p>
    <w:tbl>
      <w:tblPr>
        <w:tblW w:w="91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1"/>
        <w:gridCol w:w="1330"/>
        <w:gridCol w:w="1119"/>
        <w:gridCol w:w="1230"/>
        <w:gridCol w:w="1174"/>
        <w:gridCol w:w="959"/>
        <w:gridCol w:w="1222"/>
      </w:tblGrid>
      <w:tr w:rsidR="00F4765E" w:rsidRPr="0007364C" w14:paraId="37A1107E" w14:textId="77777777" w:rsidTr="005300A5">
        <w:trPr>
          <w:trHeight w:val="66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0BD8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43B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Gatunek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CDE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Odmiana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F6C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Parametry min.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09E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System korzeniowy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C65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Zaprawa dołów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F98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Paliki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88C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sz w:val="20"/>
                <w:szCs w:val="20"/>
              </w:rPr>
              <w:t>Ilość drzew do nasadz. [szt.]</w:t>
            </w:r>
          </w:p>
        </w:tc>
      </w:tr>
      <w:tr w:rsidR="00F4765E" w:rsidRPr="0007364C" w14:paraId="4B95B076" w14:textId="77777777" w:rsidTr="005300A5">
        <w:trPr>
          <w:trHeight w:val="181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7A88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7532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3C512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2F6F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A4BE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EAC2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F73B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7BB5" w14:textId="77777777" w:rsidR="00F4765E" w:rsidRPr="0007364C" w:rsidRDefault="00F4765E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DE1915" w:rsidRPr="0007364C" w14:paraId="2FFAC4D0" w14:textId="77777777" w:rsidTr="00DE1915">
        <w:trPr>
          <w:trHeight w:val="69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735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792B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52BD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7089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1AE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CF4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BD6C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4CCA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DE1915" w:rsidRPr="0007364C" w14:paraId="0FCED470" w14:textId="77777777" w:rsidTr="00DE1915">
        <w:trPr>
          <w:trHeight w:val="641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3AD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693A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A85A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6C67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98C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B495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E963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68165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3</w:t>
            </w:r>
          </w:p>
        </w:tc>
      </w:tr>
      <w:tr w:rsidR="00DE1915" w:rsidRPr="0007364C" w14:paraId="77BCFBC0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90E0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A018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C6D79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069A3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17247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BC05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0ECB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748B5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514</w:t>
            </w:r>
          </w:p>
        </w:tc>
      </w:tr>
      <w:tr w:rsidR="00A70FF4" w:rsidRPr="0007364C" w14:paraId="7B6B4CBB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F734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24281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E4D0B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E7458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12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2032D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9975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FB9D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09545" w14:textId="77777777" w:rsidR="00A70FF4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10</w:t>
            </w:r>
          </w:p>
        </w:tc>
      </w:tr>
      <w:tr w:rsidR="00F4765E" w:rsidRPr="0007364C" w14:paraId="69631B5F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ABE0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5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D99A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Lipa drobnolistna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C5704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Tilia cordata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2E289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14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9707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949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124A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7EE71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4765E" w:rsidRPr="0007364C" w14:paraId="36D419EF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FFCE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6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B31B8" w14:textId="77777777" w:rsidR="00F4765E" w:rsidRPr="0007364C" w:rsidRDefault="00941E4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 xml:space="preserve">Klon </w:t>
            </w:r>
            <w:r w:rsidR="00A70FF4" w:rsidRPr="0007364C">
              <w:rPr>
                <w:rFonts w:ascii="Arial" w:hAnsi="Arial" w:cs="Arial"/>
                <w:sz w:val="20"/>
              </w:rPr>
              <w:t>pospolity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F15F1" w14:textId="77777777" w:rsidR="00F4765E" w:rsidRPr="0007364C" w:rsidRDefault="00A70FF4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</w:rPr>
              <w:t>Acer platanoides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99DF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</w:t>
            </w:r>
            <w:r w:rsidR="00A70FF4" w:rsidRPr="0007364C">
              <w:rPr>
                <w:rFonts w:ascii="Arial" w:hAnsi="Arial" w:cs="Arial"/>
                <w:sz w:val="20"/>
              </w:rPr>
              <w:t>0</w:t>
            </w:r>
            <w:r w:rsidRPr="0007364C">
              <w:rPr>
                <w:rFonts w:ascii="Arial" w:hAnsi="Arial" w:cs="Arial"/>
                <w:sz w:val="20"/>
              </w:rPr>
              <w:t xml:space="preserve">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CBC6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A34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69006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1</w:t>
            </w:r>
            <w:r w:rsidR="00F4765E" w:rsidRPr="0007364C">
              <w:rPr>
                <w:rFonts w:ascii="Arial" w:hAnsi="Arial" w:cs="Arial"/>
                <w:sz w:val="20"/>
              </w:rPr>
              <w:t xml:space="preserve">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01DB" w14:textId="77777777" w:rsidR="00F4765E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765E" w:rsidRPr="0007364C" w14:paraId="197664EA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A478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7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93D5F" w14:textId="77777777" w:rsidR="00F4765E" w:rsidRPr="0007364C" w:rsidRDefault="00A70FF4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Klon zwyczajny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4650B" w14:textId="77777777" w:rsidR="00F4765E" w:rsidRPr="0007364C" w:rsidRDefault="00A70FF4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sz w:val="20"/>
                <w:szCs w:val="20"/>
              </w:rPr>
              <w:t>Quercus petraea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5276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</w:t>
            </w:r>
            <w:r w:rsidR="00A70FF4" w:rsidRPr="0007364C">
              <w:rPr>
                <w:rFonts w:ascii="Arial" w:hAnsi="Arial" w:cs="Arial"/>
                <w:sz w:val="20"/>
              </w:rPr>
              <w:t>2</w:t>
            </w:r>
            <w:r w:rsidRPr="0007364C">
              <w:rPr>
                <w:rFonts w:ascii="Arial" w:hAnsi="Arial" w:cs="Arial"/>
                <w:sz w:val="20"/>
              </w:rPr>
              <w:t xml:space="preserve">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23B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C4A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0E63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46EA" w14:textId="77777777" w:rsidR="00F4765E" w:rsidRPr="0007364C" w:rsidRDefault="00A70FF4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4765E" w:rsidRPr="0007364C" w14:paraId="2A20A77C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19AE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8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81CA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 xml:space="preserve">Klon zwyczajny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FF0A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Acer platanoides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F590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6799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7EB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DDD9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9C829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765E" w:rsidRPr="0007364C" w14:paraId="1CB95B3B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0AAD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9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4656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Jesion wyniosły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27F4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Fraxinus excelsior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A7BD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FE1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922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EA00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1 palik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F3AA4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4765E" w:rsidRPr="0007364C" w14:paraId="55E58D34" w14:textId="77777777" w:rsidTr="005300A5">
        <w:trPr>
          <w:trHeight w:val="736"/>
          <w:jc w:val="center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C03" w14:textId="77777777" w:rsidR="00F4765E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10</w:t>
            </w:r>
            <w:r w:rsidR="00F4765E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6CDB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Dąb szypułkowy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DFEC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iCs/>
                <w:sz w:val="20"/>
              </w:rPr>
              <w:t>Quercus robur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0AE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6231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48F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2B487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3</w:t>
            </w:r>
            <w:r w:rsidR="00F4765E" w:rsidRPr="0007364C">
              <w:rPr>
                <w:rFonts w:ascii="Arial" w:hAnsi="Arial" w:cs="Arial"/>
                <w:sz w:val="20"/>
              </w:rPr>
              <w:t xml:space="preserve"> palik</w:t>
            </w:r>
            <w:r w:rsidR="00DE1915" w:rsidRPr="0007364C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475BC" w14:textId="77777777" w:rsidR="00F4765E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E1915" w:rsidRPr="0007364C" w14:paraId="37071B7A" w14:textId="77777777" w:rsidTr="00B31732">
        <w:trPr>
          <w:trHeight w:val="662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F0E9" w14:textId="77777777" w:rsidR="005300A5" w:rsidRPr="0007364C" w:rsidRDefault="00DE191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11</w:t>
            </w:r>
            <w:r w:rsidR="005300A5" w:rsidRPr="000736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4FF80" w14:textId="77777777" w:rsidR="005300A5" w:rsidRPr="0007364C" w:rsidRDefault="005300A5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Dąb bezszypułkowy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A97B5" w14:textId="77777777" w:rsidR="005300A5" w:rsidRPr="0007364C" w:rsidRDefault="00941E44" w:rsidP="005300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sz w:val="20"/>
                <w:szCs w:val="20"/>
              </w:rPr>
              <w:t>Quercus petraea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ADC28" w14:textId="77777777" w:rsidR="005300A5" w:rsidRPr="0007364C" w:rsidRDefault="005300A5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CEFD5" w14:textId="77777777" w:rsidR="005300A5" w:rsidRPr="0007364C" w:rsidRDefault="005300A5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7741" w14:textId="77777777" w:rsidR="005300A5" w:rsidRPr="0007364C" w:rsidRDefault="005300A5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0A6EC" w14:textId="77777777" w:rsidR="005300A5" w:rsidRPr="0007364C" w:rsidRDefault="0053518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068F3" w14:textId="77777777" w:rsidR="005300A5" w:rsidRPr="0007364C" w:rsidRDefault="0053518E" w:rsidP="00530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445C1" w:rsidRPr="0007364C" w14:paraId="3C8DCCC9" w14:textId="77777777" w:rsidTr="00DE1915">
        <w:trPr>
          <w:trHeight w:val="73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F20F" w14:textId="77777777" w:rsidR="00C445C1" w:rsidRPr="0007364C" w:rsidRDefault="00C445C1" w:rsidP="005300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DE1915" w:rsidRPr="0007364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0204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Grab pospolity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21C0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i/>
                <w:sz w:val="20"/>
                <w:szCs w:val="20"/>
              </w:rPr>
              <w:t xml:space="preserve">Carpinus betulus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1BBD6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FC899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76D8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Ziemia urodzajna z hydrożelem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E71B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 paliki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B7D8" w14:textId="77777777" w:rsidR="00C445C1" w:rsidRPr="0007364C" w:rsidRDefault="00941E44" w:rsidP="005300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4765E" w:rsidRPr="0007364C" w14:paraId="56EFF584" w14:textId="77777777" w:rsidTr="005300A5">
        <w:trPr>
          <w:trHeight w:val="223"/>
          <w:jc w:val="center"/>
        </w:trPr>
        <w:tc>
          <w:tcPr>
            <w:tcW w:w="79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1A68" w14:textId="77777777" w:rsidR="00F4765E" w:rsidRPr="0007364C" w:rsidRDefault="00F4765E" w:rsidP="005300A5">
            <w:pPr>
              <w:spacing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FC406" w14:textId="77777777" w:rsidR="00F4765E" w:rsidRPr="0007364C" w:rsidRDefault="00DE1915" w:rsidP="005300A5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</w:tbl>
    <w:p w14:paraId="4EAAB2E7" w14:textId="77777777" w:rsidR="00F4765E" w:rsidRPr="0007364C" w:rsidRDefault="00F4765E" w:rsidP="00F4765E">
      <w:pPr>
        <w:rPr>
          <w:rFonts w:ascii="Arial" w:hAnsi="Arial" w:cs="Arial"/>
          <w:sz w:val="20"/>
          <w:szCs w:val="20"/>
        </w:rPr>
      </w:pPr>
    </w:p>
    <w:bookmarkEnd w:id="3"/>
    <w:p w14:paraId="059E1B9E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Drzewa z racji swego gatunku i miejsca nasadzenia nie powinny ograniczać widoczności i nie powinny stwarzać zagrożeń dla bezpieczeństwa ruchu drogowego.</w:t>
      </w:r>
    </w:p>
    <w:p w14:paraId="1D962BC1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Sadzonki drzew powinny być prawidłowo uformowane z zachowaniem pokroju charakterystycznego dla gatunku i odmiany oraz posiadać następujące cechy: pąk szczytowy przewodnika powinien być wyraźnie uformowany, przyrost ostatniego roku powinien wyraźnie i prosto przedłużać przewodnik, system korzeniowy powinien być skupiony i prawidłowo rozwinięty, na korzeniach szkieletowych powinny występować liczne korzenie drobne, u roślin sadzonych z bryłą korzeniową, bryła korzeniowa powinna być prawidłowo uformowana i nieuszkodzona, pędy korony u drzew nie powinny być przycięte, chyba że jest to cięcie formujące, np. u form kulistych, pędy boczne korony drzewa powinny być równomiernie rozmieszczone, przewodnik powinien być praktycznie prosty, blizny na przewodniku powinny być dobrze zarośnięte.</w:t>
      </w:r>
    </w:p>
    <w:p w14:paraId="25195D29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 xml:space="preserve">Materiał roślinny musi być czysty odmianowo, wyprodukowany zgodnie z zasadami agrotechniki szkółkarskiej. </w:t>
      </w:r>
    </w:p>
    <w:p w14:paraId="5917C3C3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Drzewa muszą być zdrewniałe, zahartowane oraz prawidłowo uformowane, z zachowaniem charakterystycznych dla gatunku i odmiany pokroju, wysokości, szerokości i długości pędów, a także równomiernego rozkrzewienia i rozgałęzienia. Powinny być zachowane odpowiednie proporcje między pniem, koroną i bryłą korzeniową</w:t>
      </w:r>
    </w:p>
    <w:p w14:paraId="7FBDEFD2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Wady niedopuszczalne: silne uszkodzenia mechaniczne roślin, odrosty podkładki poniżej miejsca szczepienia, ślady żerowania szkodników, oznaki chorobowe, zwiędnięcie i pomarszczenie kory na korzeniach i częściach naziemnych, martwice i pęknięcia kory, uszkodzenie pąka szczytowego przewodnika, dwupędowe korony drzew formy piennej, uszkodzenie lub przesuszenie bryły korzeniowej,</w:t>
      </w:r>
      <w:r w:rsidRPr="0007364C">
        <w:rPr>
          <w:rFonts w:ascii="Arial" w:hAnsi="Arial" w:cs="Arial"/>
          <w:b/>
          <w:sz w:val="20"/>
        </w:rPr>
        <w:t xml:space="preserve"> </w:t>
      </w:r>
      <w:r w:rsidRPr="0007364C">
        <w:rPr>
          <w:rFonts w:ascii="Arial" w:hAnsi="Arial" w:cs="Arial"/>
          <w:sz w:val="20"/>
        </w:rPr>
        <w:t>złe zrośnięcie odmiany szczepionej z podkładką.</w:t>
      </w:r>
    </w:p>
    <w:p w14:paraId="34A63F47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Sadzenie z bryłą korzeniową: system korzeniowy należy przenosić z substratem, w którym rosła roślina i starannie opakować odpowiednim materiałem. Bryła korzeniowa powinna być nienaruszona, wolna od chwastów i starannie zabezpieczona do momentu zakończenia sadzenia. Przed posadzeniem roślin korzenie należy zabezpieczyć przed wyschnięciem poprzez zadołowanie, okrycie słomą lub innym odpowiednim materiałem.</w:t>
      </w:r>
    </w:p>
    <w:p w14:paraId="68D66786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b/>
          <w:sz w:val="20"/>
        </w:rPr>
      </w:pPr>
      <w:r w:rsidRPr="0007364C">
        <w:rPr>
          <w:rFonts w:ascii="Arial" w:hAnsi="Arial" w:cs="Arial"/>
          <w:sz w:val="20"/>
        </w:rPr>
        <w:t>Rośliny z uprawy kontenerowej – rośliny powinny rosnąć przynajmniej jeden, pełny sezon wegetacyjny w kontenerach, z których będą sadzone, mieć dobrze wykształcony, ale nie przerośnięty system korzeniowy i prawidłowo rozwiniętą część nadziemną. Przerośnięty, zbyt zagęszczony system korzeniowy należy przed posadzeniem odpowiednio rozluźnić. Należy zwrócić szczególną uwagę na ewentualne skręcające się korzenie przy nasadzie szyjki korzeniowej. Przed sadzeniem rośliny w kontenerach należy dobrze nawodnić.</w:t>
      </w:r>
    </w:p>
    <w:p w14:paraId="044E6CA1" w14:textId="77777777" w:rsidR="00F4765E" w:rsidRPr="0007364C" w:rsidRDefault="00F4765E" w:rsidP="00F4765E">
      <w:pPr>
        <w:pStyle w:val="Akapitzlist"/>
        <w:numPr>
          <w:ilvl w:val="0"/>
          <w:numId w:val="19"/>
        </w:numPr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Drzewa muszą być przywiązane do </w:t>
      </w:r>
      <w:r w:rsidRPr="0007364C">
        <w:rPr>
          <w:rFonts w:ascii="Arial" w:hAnsi="Arial" w:cs="Arial"/>
          <w:b/>
          <w:sz w:val="20"/>
          <w:u w:val="single"/>
        </w:rPr>
        <w:t>palika</w:t>
      </w:r>
      <w:r w:rsidRPr="0007364C">
        <w:rPr>
          <w:rFonts w:ascii="Arial" w:hAnsi="Arial" w:cs="Arial"/>
          <w:sz w:val="20"/>
          <w:u w:val="single"/>
        </w:rPr>
        <w:t xml:space="preserve"> (palików) okorowanych o długości nad ziemią nie mniejszej niż </w:t>
      </w:r>
      <w:r w:rsidRPr="0007364C">
        <w:rPr>
          <w:rFonts w:ascii="Arial" w:hAnsi="Arial" w:cs="Arial"/>
          <w:b/>
          <w:color w:val="auto"/>
          <w:sz w:val="20"/>
          <w:u w:val="single"/>
        </w:rPr>
        <w:t>1,50 m</w:t>
      </w:r>
      <w:r w:rsidRPr="0007364C">
        <w:rPr>
          <w:rFonts w:ascii="Arial" w:hAnsi="Arial" w:cs="Arial"/>
          <w:color w:val="auto"/>
          <w:sz w:val="20"/>
          <w:u w:val="single"/>
        </w:rPr>
        <w:t xml:space="preserve"> i średnicy min. 5 cm. </w:t>
      </w:r>
      <w:r w:rsidRPr="0007364C">
        <w:rPr>
          <w:rFonts w:ascii="Arial" w:hAnsi="Arial" w:cs="Arial"/>
          <w:color w:val="auto"/>
          <w:sz w:val="20"/>
        </w:rPr>
        <w:t xml:space="preserve">W przypadku ochrony drzewa 1 palikiem, palik powinien być umieszczony od strony najczęściej wiejących wiatrów. W przypadku ochrony drzewa 3 palikami należy spiąć je trwale w górnej części drewnianymi poprzeczkami, tak aby nadać sztywności całości konstrukcji. </w:t>
      </w:r>
      <w:r w:rsidRPr="0007364C">
        <w:rPr>
          <w:rFonts w:ascii="Arial" w:hAnsi="Arial" w:cs="Arial"/>
          <w:sz w:val="20"/>
        </w:rPr>
        <w:t xml:space="preserve">na każde drzewko należy założyć osłonkę z tworzywa sztucznego 100 cm wysokości. Palik do mocowania drzewka musi mieć wysokość 2/3 wysokości drzewka, a jego grubość należy dostosować do parametrów drzewka, aby stanowiło stabilną podporę sadzonki. Drzewa należy przywiązać do palików za pomocą wiązadeł z taśmy w kolorze czerwonym. </w:t>
      </w:r>
      <w:r w:rsidRPr="0007364C">
        <w:rPr>
          <w:rFonts w:ascii="Arial" w:hAnsi="Arial" w:cs="Arial"/>
          <w:b/>
          <w:sz w:val="20"/>
          <w:u w:val="single"/>
        </w:rPr>
        <w:t>Po wykonaniu ochrony drzewka należy oznaczyć paliki farbą fluorescencyjną barwy czarnej poprzez malowanie górnej części palika długości min. 10 cm.</w:t>
      </w:r>
      <w:r w:rsidRPr="0007364C">
        <w:rPr>
          <w:rFonts w:ascii="Arial" w:hAnsi="Arial" w:cs="Arial"/>
          <w:b/>
          <w:color w:val="249024"/>
          <w:sz w:val="20"/>
          <w:u w:val="single"/>
        </w:rPr>
        <w:t xml:space="preserve"> </w:t>
      </w:r>
    </w:p>
    <w:p w14:paraId="4FAA1402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Przygotowanie terenu pod nasadzenia drzew, czyli zdjęcie darni z wierzchnią warstwą gruntu rodzimego gr. 15 cm wraz z wywozem, przekazaniem jako odpady ulegające biodegradacji, dowóz ziemi urodzajnej i wykopanie dołów pod nasadzenia. Ziemia powinna być wilgotna i pozbawiona kamieni większych niż 4 cm oraz wolna od zanieczyszczeń obcych (korzenie, śmieci, zasolenie itp.). Ziemię urodzajną należy zmieszać z hydrożelem, w ilości zgodnej z zaleceniami producenta. </w:t>
      </w:r>
      <w:r w:rsidRPr="0007364C">
        <w:rPr>
          <w:rFonts w:ascii="Arial" w:hAnsi="Arial" w:cs="Arial"/>
          <w:b/>
          <w:sz w:val="20"/>
          <w:u w:val="single"/>
        </w:rPr>
        <w:t xml:space="preserve">Przed nasadzeniem uzgodnić z zamawiającym dokładną lokalizację drzew, przy czym drzewa należy sadzić min. 3 m od krawędzi jezdni lub na przeciwskarpach rowów. </w:t>
      </w:r>
    </w:p>
    <w:p w14:paraId="4ACE816B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Drzewa należy sadzić w miejscach zgodnie z załącznikiem nr 2. Dostarczone rośliny powinny być odpowiednio oznaczone, tj. posiadać etykietę z nazwą łacińską, formę, wysokość pnia, numer normy i nazwę producenta.</w:t>
      </w:r>
    </w:p>
    <w:p w14:paraId="6F47C6E7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Wokół drzew należy wykonać misy z ziemi urodzajnej.</w:t>
      </w:r>
    </w:p>
    <w:p w14:paraId="2FA66E60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 xml:space="preserve">Po posadzeniu drzewa należy obficie podlać (min. 20 l/1 drzewo). </w:t>
      </w:r>
    </w:p>
    <w:p w14:paraId="1EE5266E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W okresie gwarancji należy:</w:t>
      </w:r>
    </w:p>
    <w:p w14:paraId="57FFFD5C" w14:textId="77777777" w:rsidR="00F4765E" w:rsidRPr="0007364C" w:rsidRDefault="00F4765E" w:rsidP="00F4765E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Monitorować stan zdrowotny drzew,</w:t>
      </w:r>
    </w:p>
    <w:p w14:paraId="12A7A37E" w14:textId="77777777" w:rsidR="00F4765E" w:rsidRPr="0007364C" w:rsidRDefault="00F4765E" w:rsidP="00F4765E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lastRenderedPageBreak/>
        <w:t>Podlewać, szczególnie obficie w trakcie okresów suchych,</w:t>
      </w:r>
    </w:p>
    <w:p w14:paraId="4437CFEC" w14:textId="77777777" w:rsidR="00F4765E" w:rsidRPr="0007364C" w:rsidRDefault="00F4765E" w:rsidP="00F4765E">
      <w:pPr>
        <w:pStyle w:val="Akapitzlist"/>
        <w:numPr>
          <w:ilvl w:val="3"/>
          <w:numId w:val="5"/>
        </w:numPr>
        <w:suppressAutoHyphens w:val="0"/>
        <w:ind w:left="753" w:hanging="327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Wykonywać wszelkie zabiegi agrotechniczne, mające na celu zachowanie drzew w dobrym stanie zdrowotnym.</w:t>
      </w:r>
    </w:p>
    <w:p w14:paraId="2C305E96" w14:textId="77777777" w:rsidR="00F4765E" w:rsidRPr="0007364C" w:rsidRDefault="00F4765E" w:rsidP="00F4765E">
      <w:pPr>
        <w:pStyle w:val="Akapitzlist"/>
        <w:numPr>
          <w:ilvl w:val="0"/>
          <w:numId w:val="19"/>
        </w:numPr>
        <w:suppressAutoHyphens w:val="0"/>
        <w:jc w:val="both"/>
        <w:rPr>
          <w:rFonts w:ascii="Arial" w:hAnsi="Arial" w:cs="Arial"/>
          <w:sz w:val="20"/>
        </w:rPr>
      </w:pPr>
      <w:r w:rsidRPr="0007364C">
        <w:rPr>
          <w:rFonts w:ascii="Arial" w:hAnsi="Arial" w:cs="Arial"/>
          <w:sz w:val="20"/>
        </w:rPr>
        <w:t>Ceny jednostkowe muszą zwierać wszelkie koszty związane z wykonaniem prac, uwzględniając także koszty wszystkich materiałów, załadunek, wywóz masy organicznej, utylizację.</w:t>
      </w:r>
    </w:p>
    <w:p w14:paraId="56A96FC4" w14:textId="77777777" w:rsidR="00F4765E" w:rsidRPr="0007364C" w:rsidRDefault="00F4765E" w:rsidP="00F4765E">
      <w:pPr>
        <w:pStyle w:val="Akapitzlist"/>
        <w:suppressAutoHyphens w:val="0"/>
        <w:ind w:left="0"/>
        <w:jc w:val="both"/>
        <w:rPr>
          <w:rFonts w:ascii="Arial" w:hAnsi="Arial" w:cs="Arial"/>
          <w:sz w:val="20"/>
        </w:rPr>
      </w:pPr>
    </w:p>
    <w:p w14:paraId="3D3192C9" w14:textId="77777777" w:rsidR="00F4765E" w:rsidRPr="0007364C" w:rsidRDefault="00F4765E" w:rsidP="00F4765E">
      <w:pPr>
        <w:ind w:left="363"/>
        <w:jc w:val="both"/>
        <w:rPr>
          <w:rFonts w:ascii="Arial" w:hAnsi="Arial" w:cs="Arial"/>
          <w:b/>
          <w:sz w:val="20"/>
          <w:szCs w:val="20"/>
        </w:rPr>
        <w:sectPr w:rsidR="00F4765E" w:rsidRPr="0007364C" w:rsidSect="005300A5">
          <w:footerReference w:type="default" r:id="rId8"/>
          <w:pgSz w:w="11906" w:h="16838"/>
          <w:pgMar w:top="851" w:right="1134" w:bottom="851" w:left="1701" w:header="709" w:footer="709" w:gutter="0"/>
          <w:cols w:space="708"/>
          <w:docGrid w:linePitch="326"/>
        </w:sectPr>
      </w:pPr>
      <w:r w:rsidRPr="0007364C">
        <w:rPr>
          <w:rFonts w:ascii="Arial" w:hAnsi="Arial" w:cs="Arial"/>
          <w:b/>
          <w:sz w:val="20"/>
          <w:szCs w:val="20"/>
        </w:rPr>
        <w:t>ZAMAWIAJĄCY:</w:t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  <w:t xml:space="preserve">WYKONAWCA: </w:t>
      </w:r>
      <w:r w:rsidRPr="0007364C">
        <w:rPr>
          <w:rFonts w:ascii="Arial" w:hAnsi="Arial" w:cs="Arial"/>
          <w:b/>
          <w:sz w:val="20"/>
          <w:szCs w:val="20"/>
        </w:rPr>
        <w:tab/>
      </w:r>
      <w:r w:rsidRPr="0007364C">
        <w:rPr>
          <w:rFonts w:ascii="Arial" w:hAnsi="Arial" w:cs="Arial"/>
          <w:b/>
          <w:sz w:val="20"/>
          <w:szCs w:val="20"/>
        </w:rPr>
        <w:tab/>
      </w:r>
    </w:p>
    <w:p w14:paraId="31D90808" w14:textId="77777777" w:rsidR="00F4765E" w:rsidRPr="0007364C" w:rsidRDefault="00F4765E" w:rsidP="00F4765E">
      <w:pPr>
        <w:spacing w:after="0"/>
        <w:rPr>
          <w:rFonts w:ascii="Arial" w:hAnsi="Arial" w:cs="Arial"/>
          <w:sz w:val="20"/>
          <w:szCs w:val="20"/>
        </w:rPr>
      </w:pPr>
    </w:p>
    <w:p w14:paraId="6E15DAAB" w14:textId="77777777" w:rsidR="00F4765E" w:rsidRPr="0007364C" w:rsidRDefault="00F4765E" w:rsidP="00F4765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t>Załącznik Nr 2</w:t>
      </w:r>
    </w:p>
    <w:p w14:paraId="5772C210" w14:textId="77777777" w:rsidR="00F4765E" w:rsidRPr="0007364C" w:rsidRDefault="00F4765E" w:rsidP="00F4765E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5585F482" w14:textId="6C31FB10" w:rsidR="00B31732" w:rsidRPr="0007364C" w:rsidRDefault="00B31732" w:rsidP="0007364C">
      <w:pPr>
        <w:jc w:val="center"/>
        <w:rPr>
          <w:rFonts w:ascii="Arial" w:hAnsi="Arial" w:cs="Arial"/>
          <w:b/>
          <w:sz w:val="24"/>
          <w:szCs w:val="20"/>
        </w:rPr>
      </w:pPr>
      <w:r w:rsidRPr="0007364C">
        <w:rPr>
          <w:rFonts w:ascii="Arial" w:hAnsi="Arial" w:cs="Arial"/>
          <w:b/>
          <w:sz w:val="24"/>
          <w:szCs w:val="20"/>
        </w:rPr>
        <w:t>Szczegółowy wykaz miejsc nasadzenia drzew i parametry drzew</w:t>
      </w:r>
    </w:p>
    <w:tbl>
      <w:tblPr>
        <w:tblW w:w="14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5"/>
        <w:gridCol w:w="1219"/>
        <w:gridCol w:w="107"/>
        <w:gridCol w:w="1667"/>
        <w:gridCol w:w="2041"/>
        <w:gridCol w:w="686"/>
        <w:gridCol w:w="2410"/>
        <w:gridCol w:w="1276"/>
        <w:gridCol w:w="1282"/>
        <w:gridCol w:w="844"/>
        <w:gridCol w:w="2013"/>
      </w:tblGrid>
      <w:tr w:rsidR="00B31732" w:rsidRPr="0007364C" w14:paraId="0BC304B7" w14:textId="77777777" w:rsidTr="00B31732">
        <w:trPr>
          <w:trHeight w:val="762"/>
          <w:jc w:val="center"/>
        </w:trPr>
        <w:tc>
          <w:tcPr>
            <w:tcW w:w="5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2070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37AC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Miejsce nasadzenia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A97E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drogi powiatowej/ulicy</w:t>
            </w:r>
          </w:p>
        </w:tc>
        <w:tc>
          <w:tcPr>
            <w:tcW w:w="2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41A6A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Odcinek drogi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2F73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69F2A25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AC7A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D97E7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6B68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korzeniowy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5249A7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20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Nasz znak sprawy</w:t>
            </w:r>
          </w:p>
        </w:tc>
      </w:tr>
      <w:tr w:rsidR="00B31732" w:rsidRPr="0007364C" w14:paraId="1E7C9AAC" w14:textId="77777777" w:rsidTr="00B31732">
        <w:trPr>
          <w:trHeight w:val="291"/>
          <w:jc w:val="center"/>
        </w:trPr>
        <w:tc>
          <w:tcPr>
            <w:tcW w:w="14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FFFF"/>
            <w:vAlign w:val="center"/>
            <w:hideMark/>
          </w:tcPr>
          <w:p w14:paraId="53988D9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 IŁAWA</w:t>
            </w:r>
          </w:p>
        </w:tc>
      </w:tr>
      <w:tr w:rsidR="00B31732" w:rsidRPr="0007364C" w14:paraId="595321EA" w14:textId="77777777" w:rsidTr="00B31732">
        <w:trPr>
          <w:trHeight w:val="1076"/>
          <w:jc w:val="center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708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57E62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1252A5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D6A3C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55D50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DABFD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FEC45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BF788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sz w:val="20"/>
                <w:szCs w:val="20"/>
              </w:rPr>
              <w:t>gm. Lubawa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FE28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1345N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24F2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Mortęgi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4E0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7D3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9BD6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41B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35F8E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CA6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DA1.430.25.2024</w:t>
            </w:r>
          </w:p>
        </w:tc>
      </w:tr>
      <w:tr w:rsidR="00B31732" w:rsidRPr="0007364C" w14:paraId="164BD3A2" w14:textId="77777777" w:rsidTr="00B31732">
        <w:trPr>
          <w:trHeight w:val="1076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48E1D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D4BD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3B3F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1214N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D3A9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Zielkowo – Wałdyki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E985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70C6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071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97A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5DD88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9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DA1.430.92.2024</w:t>
            </w:r>
          </w:p>
        </w:tc>
      </w:tr>
      <w:tr w:rsidR="00B31732" w:rsidRPr="0007364C" w14:paraId="1B366D7D" w14:textId="77777777" w:rsidTr="00B31732">
        <w:trPr>
          <w:trHeight w:val="369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2B39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0B145A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294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1231N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337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Kazanice – Byszwałd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CEA1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55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D5DDD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L=10-12 cm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ADAC5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EB9A16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70F84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  <w:p w14:paraId="02F1A72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6DB4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DA1.430.76.2024</w:t>
            </w:r>
          </w:p>
        </w:tc>
      </w:tr>
      <w:tr w:rsidR="00B31732" w:rsidRPr="0007364C" w14:paraId="7A263B13" w14:textId="77777777" w:rsidTr="00B31732">
        <w:trPr>
          <w:trHeight w:val="401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2131E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7A9EA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4274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1214N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35AA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Wałdyki – Zielkowo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4E1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2A32C" w14:textId="77777777" w:rsidR="00B31732" w:rsidRPr="0007364C" w:rsidRDefault="00B31732" w:rsidP="001B6C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4A88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35630B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noWrap/>
            <w:vAlign w:val="center"/>
          </w:tcPr>
          <w:p w14:paraId="7C97893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7C75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76A71C35" w14:textId="77777777" w:rsidTr="00B31732">
        <w:trPr>
          <w:trHeight w:val="111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B5412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F90B1A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CFC60F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1216N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216D3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Złotowo – Wałdyki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72C9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BE39" w14:textId="77777777" w:rsidR="00B31732" w:rsidRPr="0007364C" w:rsidRDefault="00B31732" w:rsidP="001B6C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1FF5AB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8C9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F7349D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5958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DF3E82B" w14:textId="77777777" w:rsidTr="00B31732">
        <w:trPr>
          <w:trHeight w:val="687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F2233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3E393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5E85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1224N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56A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Rumienica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5EF56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F819E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  <w:p w14:paraId="5C0664F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5C64D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94A740" w14:textId="77777777" w:rsidR="00B31732" w:rsidRPr="0007364C" w:rsidRDefault="001B6CA2" w:rsidP="001B6CA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31732" w:rsidRPr="0007364C">
              <w:rPr>
                <w:rFonts w:ascii="Arial" w:hAnsi="Arial" w:cs="Arial"/>
                <w:color w:val="000000"/>
                <w:sz w:val="20"/>
                <w:szCs w:val="20"/>
              </w:rPr>
              <w:t>Jesion wyniosły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4E12FE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DF64DF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7D19A8E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2DF7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AD27464" w14:textId="77777777" w:rsidTr="00B31732">
        <w:trPr>
          <w:trHeight w:val="80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1E90D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CA74C1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DF85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1272N</w:t>
            </w: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D55C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Rakowice - Targowisko Dolne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1BA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DFB8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Jesion wyniosły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17097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D1EBA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64A109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BC0D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FEEA92A" w14:textId="77777777" w:rsidTr="00B31732">
        <w:trPr>
          <w:trHeight w:val="80"/>
          <w:jc w:val="center"/>
        </w:trPr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C7EA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E70D0D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89CE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1270N</w:t>
            </w:r>
          </w:p>
        </w:tc>
        <w:tc>
          <w:tcPr>
            <w:tcW w:w="20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8FB4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Rakowice – Pustki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A7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A77B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B0858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00175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058B2E8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E26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1B7F8EE7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C93F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621A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7091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3D0D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38028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A9C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0E91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A624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A337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509A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CCEA4CD" w14:textId="77777777" w:rsidTr="00B31732">
        <w:trPr>
          <w:trHeight w:val="222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9A01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A4591B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sz w:val="20"/>
                <w:szCs w:val="20"/>
              </w:rPr>
              <w:t>m. Iława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3CF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1333N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F402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Wojska Polskiego dz. nr 122/4, obr. 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CD46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9B7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F2A7B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 cm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818A56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48ECB7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08D0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DA1.430.48.2023</w:t>
            </w:r>
          </w:p>
        </w:tc>
      </w:tr>
      <w:tr w:rsidR="00B31732" w:rsidRPr="0007364C" w14:paraId="0B3E415C" w14:textId="77777777" w:rsidTr="00B31732">
        <w:trPr>
          <w:trHeight w:val="222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E9517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8C0D5B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2DCC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1313N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040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Biskupska, dz. nr 99 obr. 11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067C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BC2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Klon zwyczajny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46FE8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42DA3D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65F21DD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F41D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57B0150F" w14:textId="77777777" w:rsidTr="00B31732">
        <w:trPr>
          <w:trHeight w:val="222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E0EE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96DD13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0E29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23F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Zalewska, dz. nr 1/5 obr. 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BC4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C7BA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C44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A9EA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6C7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F34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5E7D668E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4C7E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316A30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8BB1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1327N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B3F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Lipowy Dwór, dz. nr 316, obr. 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D484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A547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7F59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5527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A347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95C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DA1.430.26.2024</w:t>
            </w:r>
          </w:p>
        </w:tc>
      </w:tr>
      <w:tr w:rsidR="00B31732" w:rsidRPr="0007364C" w14:paraId="2800443C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4341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6DE724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1E7A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1313N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1BD4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Biskupska, dz. nr 99 obr. 11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80AB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FDCD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Klon zwyczajny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897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F35F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6E62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403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DA1.430.30.2024</w:t>
            </w:r>
          </w:p>
        </w:tc>
      </w:tr>
      <w:tr w:rsidR="00B31732" w:rsidRPr="0007364C" w14:paraId="230C6A12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6809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4C130E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DB8E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2812N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C3FF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Wiejska, dz. nr 528/1 obr. 12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F388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89AA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Lipa drobnolistna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23CC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19F8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157E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27A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DA!.430.31.2024</w:t>
            </w:r>
          </w:p>
        </w:tc>
      </w:tr>
      <w:tr w:rsidR="00B31732" w:rsidRPr="0007364C" w14:paraId="6320BB60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DE8B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DE491F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0650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 xml:space="preserve">2809N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0B5A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Skłodowskiej, dz. nr 122/4 obr 9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5A80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DEA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Dąb bezszypułkowy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259526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 cm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BC34C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A41A8E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 paliki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AAF3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DA1.430.74.2024</w:t>
            </w:r>
          </w:p>
        </w:tc>
      </w:tr>
      <w:tr w:rsidR="00B31732" w:rsidRPr="0007364C" w14:paraId="5FC50C32" w14:textId="77777777" w:rsidTr="00B31732">
        <w:trPr>
          <w:trHeight w:val="7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14F6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80F1F9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DEA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2804N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9EE6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Andersa, dz. nr 219 obr. 10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E78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AD94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51EF56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B849A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1BED72B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7A0E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BEBE09C" w14:textId="77777777" w:rsidTr="00B31732">
        <w:trPr>
          <w:trHeight w:val="22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1B64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669982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F076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AEDB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Ul. Dąbrowskiego, dz. nr 1/4 obr. 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E7B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FECD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EC4C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24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B6DB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4D5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CEB7AB1" w14:textId="77777777" w:rsidTr="00B31732">
        <w:trPr>
          <w:trHeight w:val="284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4A5C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791D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3A05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A969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A6F59F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C68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26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E99B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FE5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CC7D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1810624F" w14:textId="77777777" w:rsidTr="00B31732">
        <w:trPr>
          <w:trHeight w:val="284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CEAE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03FF677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Iława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17C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8BC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sz w:val="20"/>
                <w:szCs w:val="20"/>
              </w:rPr>
              <w:t xml:space="preserve">Iława- Kamień </w:t>
            </w:r>
            <w:r w:rsidR="00B03AF5" w:rsidRPr="0007364C">
              <w:rPr>
                <w:rFonts w:ascii="Arial" w:hAnsi="Arial" w:cs="Arial"/>
                <w:sz w:val="20"/>
                <w:szCs w:val="20"/>
              </w:rPr>
              <w:t>Mały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947AE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BB93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D3CA5B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AAED1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B44BC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CC70C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DA1.430.58.2023</w:t>
            </w:r>
          </w:p>
        </w:tc>
      </w:tr>
      <w:tr w:rsidR="00B31732" w:rsidRPr="0007364C" w14:paraId="0F3F33B0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98318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34B04D0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6CDB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FDC92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Segnowy-Laseczno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A0DB2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7040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2E1BC2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B446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7C44B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C65FA4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586F2D6C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AE9BC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739A63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57E2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4B365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Gulb-DK 16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309C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9DF5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A0F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48E1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EBBC5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5CB2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737CADE" w14:textId="77777777" w:rsidTr="00B31732">
        <w:trPr>
          <w:trHeight w:val="411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C2E600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5A27A81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6769B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1339N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0508880" w14:textId="77777777" w:rsidR="00B31732" w:rsidRPr="0007364C" w:rsidRDefault="00FE637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Dziarny-Gromoty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914E3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73A6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8B8C7E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3DAD93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3DCAFD9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6EC2E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DA1.430.22.2024</w:t>
            </w:r>
          </w:p>
        </w:tc>
      </w:tr>
      <w:tr w:rsidR="00B31732" w:rsidRPr="0007364C" w14:paraId="12186EBB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6E944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273AEAF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3EB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1206N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11B9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Ząbrowo- Gałdowo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992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FB40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A4D3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9E5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3505A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7273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22AFD04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E5CB84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5615518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9A6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EA89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Laseczno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607F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C4C2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30BB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5ACF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A8999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9930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DA1.430.99.2024</w:t>
            </w:r>
          </w:p>
        </w:tc>
      </w:tr>
      <w:tr w:rsidR="00B31732" w:rsidRPr="0007364C" w14:paraId="133EBE00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6394B3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5F07186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013B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032D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Tynwałd – Iława</w:t>
            </w:r>
          </w:p>
        </w:tc>
        <w:tc>
          <w:tcPr>
            <w:tcW w:w="68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EB04C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23E3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E8B83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CF04BF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399FBDF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47882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DA1.430.64.2024</w:t>
            </w:r>
          </w:p>
        </w:tc>
      </w:tr>
      <w:tr w:rsidR="00B31732" w:rsidRPr="0007364C" w14:paraId="3F06A7B1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BAF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004D80B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F94A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1339N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63F3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Frednowy – Dziarny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B39E2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C65BF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C1DB0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2AFBA6E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noWrap/>
            <w:vAlign w:val="center"/>
          </w:tcPr>
          <w:p w14:paraId="133DE6B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C8162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CDA6339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BFCC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4CFC4E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F754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1214N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32C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Nowa Wieś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60300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41F27B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42EFD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24F8080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noWrap/>
            <w:vAlign w:val="center"/>
          </w:tcPr>
          <w:p w14:paraId="5A582D0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C58DB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7F30EE55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D4EF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0C6AF14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64C5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1297N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A830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Gulb – Gałdowo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3A0DDF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D6EFD7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5FF217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37B48F1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noWrap/>
            <w:vAlign w:val="center"/>
          </w:tcPr>
          <w:p w14:paraId="24E2B85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C741B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03D09E4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1F7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51A7604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4A9E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5F7C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Starzykowo - Gulb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F5B5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1095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FAFD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87F6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8B644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3194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06C0CA8A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12E8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1853659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DE6B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1329N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8DA89" w14:textId="77777777" w:rsidR="00B31732" w:rsidRPr="0007364C" w:rsidRDefault="00FE637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Iława-Kamień Mały</w:t>
            </w:r>
          </w:p>
        </w:tc>
        <w:tc>
          <w:tcPr>
            <w:tcW w:w="68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24B4B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36202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7D720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L=10 cm</w:t>
            </w:r>
          </w:p>
        </w:tc>
        <w:tc>
          <w:tcPr>
            <w:tcW w:w="1282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14:paraId="228C774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left w:val="nil"/>
              <w:right w:val="nil"/>
            </w:tcBorders>
            <w:noWrap/>
            <w:vAlign w:val="center"/>
          </w:tcPr>
          <w:p w14:paraId="01C86E4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3C70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DA1.430.80.2024</w:t>
            </w:r>
          </w:p>
        </w:tc>
      </w:tr>
      <w:tr w:rsidR="00B31732" w:rsidRPr="0007364C" w14:paraId="6BB5F930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6B49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40EBE9B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21F7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1339N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E2072" w14:textId="77777777" w:rsidR="00B31732" w:rsidRPr="0007364C" w:rsidRDefault="00FE637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DK</w:t>
            </w:r>
            <w:r w:rsidR="008337E1"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16 - </w:t>
            </w:r>
            <w:r w:rsidR="008337E1" w:rsidRPr="0007364C">
              <w:rPr>
                <w:rFonts w:ascii="Arial" w:hAnsi="Arial" w:cs="Arial"/>
                <w:color w:val="000000"/>
                <w:sz w:val="20"/>
                <w:szCs w:val="20"/>
              </w:rPr>
              <w:t>Frednowy</w:t>
            </w: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9FBE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4EF16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8FD35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08AB58B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right w:val="nil"/>
            </w:tcBorders>
            <w:noWrap/>
            <w:vAlign w:val="center"/>
          </w:tcPr>
          <w:p w14:paraId="30765EF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5C2F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79FE186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596C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20154EB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AA6B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1214N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99BB5" w14:textId="77777777" w:rsidR="00B31732" w:rsidRPr="0007364C" w:rsidRDefault="00FE637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DK 16 - </w:t>
            </w:r>
            <w:r w:rsidR="008337E1" w:rsidRPr="0007364C">
              <w:rPr>
                <w:rFonts w:ascii="Arial" w:hAnsi="Arial" w:cs="Arial"/>
                <w:color w:val="000000"/>
                <w:sz w:val="20"/>
                <w:szCs w:val="20"/>
              </w:rPr>
              <w:t>Kałduny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74CA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3F9E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1A4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9519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91C08A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306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8DDF285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BAB4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7E073F5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72BA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1339N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18CB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Mątyki – Gromoty</w:t>
            </w:r>
          </w:p>
        </w:tc>
        <w:tc>
          <w:tcPr>
            <w:tcW w:w="68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3B112F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32561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1CA21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14:paraId="2682427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vMerge w:val="restart"/>
            <w:tcBorders>
              <w:left w:val="nil"/>
              <w:right w:val="nil"/>
            </w:tcBorders>
            <w:noWrap/>
            <w:vAlign w:val="center"/>
          </w:tcPr>
          <w:p w14:paraId="6E3D86D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6B6A6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DA1.430.91.2024</w:t>
            </w:r>
          </w:p>
        </w:tc>
      </w:tr>
      <w:tr w:rsidR="00B31732" w:rsidRPr="0007364C" w14:paraId="0CF54383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DB0E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63679C6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7EE2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1212N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7A2F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msc. Tynwałd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28C1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4D2A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12B9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286D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9CB6E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1CE5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45A7765" w14:textId="77777777" w:rsidTr="00B31732">
        <w:trPr>
          <w:trHeight w:val="284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BA7A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7DCB417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BCBA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1311N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64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Dz. nr 300/4 obr. Siemiany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ABCA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04E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0671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 cm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FAE4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9DBA3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E143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DA1.430.31.2025</w:t>
            </w:r>
          </w:p>
        </w:tc>
      </w:tr>
      <w:tr w:rsidR="00B31732" w:rsidRPr="0007364C" w14:paraId="28C62AC6" w14:textId="77777777" w:rsidTr="00B31732">
        <w:trPr>
          <w:trHeight w:val="343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3295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4776E68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6615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05AE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E2D5BF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ED89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8176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6E8F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4330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78C8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5ACC53C" w14:textId="77777777" w:rsidTr="00B03AF5">
        <w:trPr>
          <w:trHeight w:val="333"/>
          <w:jc w:val="center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3B5B6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 xml:space="preserve"> 5.</w:t>
            </w:r>
          </w:p>
        </w:tc>
        <w:tc>
          <w:tcPr>
            <w:tcW w:w="1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D3EE16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5A27E7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sz w:val="20"/>
                <w:szCs w:val="20"/>
              </w:rPr>
              <w:t>gm. Zalewo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89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1325N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FE99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Śliwa - Gubławki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195E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1B54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83911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24A1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C2393E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1AB8E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4EE7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DA1.430.94.2024</w:t>
            </w:r>
          </w:p>
        </w:tc>
      </w:tr>
      <w:tr w:rsidR="00B31732" w:rsidRPr="0007364C" w14:paraId="7481FDD9" w14:textId="77777777" w:rsidTr="00B03AF5">
        <w:trPr>
          <w:trHeight w:val="423"/>
          <w:jc w:val="center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77A9F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FC7E7D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6519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8337E1" w:rsidRPr="0007364C">
              <w:rPr>
                <w:rFonts w:ascii="Arial" w:hAnsi="Arial" w:cs="Arial"/>
                <w:color w:val="000000"/>
                <w:sz w:val="20"/>
                <w:szCs w:val="20"/>
              </w:rPr>
              <w:t>325N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5CF85" w14:textId="77777777" w:rsidR="00B31732" w:rsidRPr="0007364C" w:rsidRDefault="008337E1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Śliwa - Gubławki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7193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EAB5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0256F" w14:textId="77777777" w:rsidR="00B31732" w:rsidRPr="0007364C" w:rsidRDefault="008337E1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  <w:p w14:paraId="36F904B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5CD5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12A685" w14:textId="77777777" w:rsidR="00B31732" w:rsidRPr="0007364C" w:rsidRDefault="008337E1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B0D1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DA1.430.57.2023</w:t>
            </w:r>
          </w:p>
        </w:tc>
      </w:tr>
      <w:tr w:rsidR="00B31732" w:rsidRPr="0007364C" w14:paraId="74127270" w14:textId="77777777" w:rsidTr="00B31732">
        <w:trPr>
          <w:trHeight w:val="284"/>
          <w:jc w:val="center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46D83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01D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5B1B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F388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8679F3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36EE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3363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2C35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D2D8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8B27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0EA3F1AB" w14:textId="77777777" w:rsidTr="00B31732">
        <w:trPr>
          <w:trHeight w:val="337"/>
          <w:jc w:val="center"/>
        </w:trPr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D2748" w14:textId="77777777" w:rsidR="00B31732" w:rsidRPr="0007364C" w:rsidRDefault="00B31732" w:rsidP="00B317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89A8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DB8D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8E1A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AD4A8F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1FC0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E16D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E494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F3F6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12FC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7E54E745" w14:textId="77777777" w:rsidTr="00B31732">
        <w:trPr>
          <w:trHeight w:val="359"/>
          <w:jc w:val="center"/>
        </w:trPr>
        <w:tc>
          <w:tcPr>
            <w:tcW w:w="14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FFFF"/>
            <w:vAlign w:val="center"/>
            <w:hideMark/>
          </w:tcPr>
          <w:p w14:paraId="427ADBF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 SUSZ</w:t>
            </w:r>
          </w:p>
        </w:tc>
      </w:tr>
      <w:tr w:rsidR="00B31732" w:rsidRPr="0007364C" w14:paraId="32D4EFAA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34C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AABA1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Kisielice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1F19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1208N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E745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Ogrodzieniec – Trupel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0120DE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A6F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21F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1624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539A8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5B0B8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DA1.430.49.2024</w:t>
            </w:r>
          </w:p>
        </w:tc>
      </w:tr>
      <w:tr w:rsidR="00B31732" w:rsidRPr="0007364C" w14:paraId="13DF0E1E" w14:textId="77777777" w:rsidTr="00B31732">
        <w:trPr>
          <w:trHeight w:val="733"/>
          <w:jc w:val="center"/>
        </w:trPr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0F2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D5B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094583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751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2EF9BA4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3EE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5D42CD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gm. Zalewo ODS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9220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1301N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B2BE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Bajdy- Zalewo</w:t>
            </w:r>
          </w:p>
        </w:tc>
        <w:tc>
          <w:tcPr>
            <w:tcW w:w="68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14:paraId="1541049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87A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86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5A10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400E2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6B718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DA1.430.56.2023</w:t>
            </w:r>
          </w:p>
        </w:tc>
      </w:tr>
      <w:tr w:rsidR="00B31732" w:rsidRPr="0007364C" w14:paraId="1D85D89B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BA9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E2E29A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08EA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1303N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BC90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Półwieś-Witoszewo</w:t>
            </w:r>
          </w:p>
        </w:tc>
        <w:tc>
          <w:tcPr>
            <w:tcW w:w="68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48E7D22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128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BD6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2012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E228B5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47A4A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3D52C5E2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7A5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76083E4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932B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1828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Jerzwałd-Zalewo</w:t>
            </w:r>
          </w:p>
        </w:tc>
        <w:tc>
          <w:tcPr>
            <w:tcW w:w="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7A9C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D25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436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7A3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94975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EFA3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7C0B4184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532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84805A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D003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1196N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E8BE3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Międzychód-Rudnia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93CA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036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0CC9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265B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25107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6AB0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DA1.430.8.2024</w:t>
            </w:r>
          </w:p>
        </w:tc>
      </w:tr>
      <w:tr w:rsidR="00B31732" w:rsidRPr="0007364C" w14:paraId="66722303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646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661C29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23E3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1307N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ABD3F" w14:textId="77777777" w:rsidR="00B31732" w:rsidRPr="0007364C" w:rsidRDefault="00B03AF5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Dobrzyki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AE2F1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153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946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L=12-14 cm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520E3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B (bryła korzeniowa)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9B8CC4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1 palik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40F0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DA1.430.19.2024</w:t>
            </w:r>
          </w:p>
        </w:tc>
      </w:tr>
      <w:tr w:rsidR="00B31732" w:rsidRPr="0007364C" w14:paraId="011B6D4A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1A42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C1A2C9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D9C28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C9BA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7CF9F7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427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788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43D05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B58CD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99590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27B36F6B" w14:textId="77777777" w:rsidTr="00B31732">
        <w:trPr>
          <w:trHeight w:val="47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74C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DC6E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4EF3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ŁĄCZNIE: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C89D7D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0CA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4F6B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D9E66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0B2A9CA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8723E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1732" w:rsidRPr="0007364C" w14:paraId="48D7803A" w14:textId="77777777" w:rsidTr="00B31732">
        <w:trPr>
          <w:trHeight w:val="1034"/>
          <w:jc w:val="center"/>
        </w:trPr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2CDF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   RAZEM ODI +ODS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B4280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364C">
              <w:rPr>
                <w:rFonts w:ascii="Arial" w:hAnsi="Arial" w:cs="Arial"/>
                <w:b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82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7147AD" w14:textId="77777777" w:rsidR="00B31732" w:rsidRPr="0007364C" w:rsidRDefault="00B31732" w:rsidP="00B317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5F1CBF" w14:textId="77777777" w:rsidR="00F4765E" w:rsidRPr="0007364C" w:rsidRDefault="00F4765E" w:rsidP="00F4765E">
      <w:pPr>
        <w:ind w:firstLine="708"/>
        <w:jc w:val="both"/>
        <w:rPr>
          <w:rFonts w:ascii="Arial" w:hAnsi="Arial" w:cs="Arial"/>
          <w:b/>
        </w:rPr>
      </w:pPr>
    </w:p>
    <w:p w14:paraId="71DE7F89" w14:textId="77777777" w:rsidR="00B31732" w:rsidRPr="0007364C" w:rsidRDefault="00B31732" w:rsidP="00B31732">
      <w:pPr>
        <w:rPr>
          <w:rFonts w:ascii="Arial" w:hAnsi="Arial" w:cs="Arial"/>
          <w:b/>
        </w:rPr>
      </w:pPr>
      <w:r w:rsidRPr="0007364C">
        <w:rPr>
          <w:rFonts w:ascii="Arial" w:hAnsi="Arial" w:cs="Arial"/>
          <w:b/>
        </w:rPr>
        <w:t>ZAMAWIAJĄCY:</w:t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  <w:t xml:space="preserve">                                                                                                      WYKONAWCA:</w:t>
      </w:r>
    </w:p>
    <w:p w14:paraId="7FCF94CA" w14:textId="77777777" w:rsidR="00F4765E" w:rsidRPr="0007364C" w:rsidRDefault="00F4765E" w:rsidP="00F4765E">
      <w:pPr>
        <w:rPr>
          <w:rFonts w:ascii="Arial" w:hAnsi="Arial" w:cs="Arial"/>
          <w:b/>
          <w:sz w:val="20"/>
          <w:szCs w:val="20"/>
        </w:rPr>
        <w:sectPr w:rsidR="00F4765E" w:rsidRPr="0007364C" w:rsidSect="005300A5">
          <w:pgSz w:w="16838" w:h="11906" w:orient="landscape"/>
          <w:pgMar w:top="851" w:right="1103" w:bottom="851" w:left="993" w:header="709" w:footer="709" w:gutter="0"/>
          <w:cols w:space="708"/>
          <w:docGrid w:linePitch="326"/>
        </w:sectPr>
      </w:pPr>
    </w:p>
    <w:p w14:paraId="598C0A7C" w14:textId="77777777" w:rsidR="00F4765E" w:rsidRPr="0007364C" w:rsidRDefault="00F4765E" w:rsidP="00F4765E">
      <w:pPr>
        <w:jc w:val="right"/>
        <w:rPr>
          <w:rFonts w:ascii="Arial" w:hAnsi="Arial" w:cs="Arial"/>
          <w:sz w:val="20"/>
          <w:szCs w:val="20"/>
        </w:rPr>
      </w:pPr>
      <w:r w:rsidRPr="0007364C">
        <w:rPr>
          <w:rFonts w:ascii="Arial" w:hAnsi="Arial" w:cs="Arial"/>
          <w:sz w:val="20"/>
          <w:szCs w:val="20"/>
        </w:rPr>
        <w:lastRenderedPageBreak/>
        <w:t>Załącznik Nr 3</w:t>
      </w:r>
    </w:p>
    <w:p w14:paraId="4815A835" w14:textId="77777777" w:rsidR="00F4765E" w:rsidRPr="0007364C" w:rsidRDefault="00F4765E" w:rsidP="00F4765E">
      <w:pPr>
        <w:jc w:val="center"/>
        <w:rPr>
          <w:rFonts w:ascii="Arial" w:hAnsi="Arial" w:cs="Arial"/>
          <w:b/>
          <w:sz w:val="28"/>
          <w:szCs w:val="28"/>
        </w:rPr>
      </w:pPr>
      <w:r w:rsidRPr="0007364C">
        <w:rPr>
          <w:rFonts w:ascii="Arial" w:hAnsi="Arial" w:cs="Arial"/>
          <w:b/>
          <w:sz w:val="28"/>
          <w:szCs w:val="28"/>
        </w:rPr>
        <w:t>TABELA CENOWA</w:t>
      </w: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86"/>
        <w:gridCol w:w="1164"/>
        <w:gridCol w:w="1119"/>
        <w:gridCol w:w="1230"/>
        <w:gridCol w:w="940"/>
        <w:gridCol w:w="1219"/>
        <w:gridCol w:w="1352"/>
        <w:gridCol w:w="1052"/>
      </w:tblGrid>
      <w:tr w:rsidR="00F4765E" w:rsidRPr="0007364C" w14:paraId="2A74236F" w14:textId="77777777" w:rsidTr="006A7349">
        <w:trPr>
          <w:trHeight w:val="1197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C80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L.p.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A48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Gatunek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CAE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Odmiana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D41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Parametry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430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System korzeniowy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306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Paliki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A6D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Ilość drzew do nasadzenia [szt.]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843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Cena jednostkowa netto [zł/szt.]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001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Wartość netto [zł]</w:t>
            </w:r>
          </w:p>
        </w:tc>
      </w:tr>
      <w:tr w:rsidR="00F4765E" w:rsidRPr="0007364C" w14:paraId="593CDE01" w14:textId="77777777" w:rsidTr="006A7349">
        <w:trPr>
          <w:trHeight w:val="280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323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459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5A4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F8C9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0A3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C51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655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8DD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B67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  <w:r w:rsidRPr="0007364C">
              <w:rPr>
                <w:rFonts w:ascii="Arial" w:hAnsi="Arial" w:cs="Arial"/>
                <w:sz w:val="20"/>
              </w:rPr>
              <w:t>9=7*8</w:t>
            </w:r>
          </w:p>
        </w:tc>
      </w:tr>
      <w:tr w:rsidR="00F4765E" w:rsidRPr="0007364C" w14:paraId="62B5E11E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9FF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F554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Lipa drobnolistna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1AC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819F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D74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A25B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4D6FC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59A9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4999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36FBBB4B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27D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6609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Lipa drobnolistna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F40D0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6215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AB04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A375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9D56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BCBD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4519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0B934897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FC3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DCB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Lipa drobnolistna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7F8B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EF0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6E7B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4E02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71ABF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514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9D32C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72B4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6368098E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7298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CEB5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Lipa drobnolistna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E26D3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456E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</w:t>
            </w:r>
            <w:r w:rsidR="00CD3FF1" w:rsidRPr="0007364C">
              <w:rPr>
                <w:rFonts w:ascii="Arial" w:hAnsi="Arial" w:cs="Arial"/>
                <w:color w:val="000000"/>
                <w:sz w:val="20"/>
              </w:rPr>
              <w:t>2</w:t>
            </w:r>
            <w:r w:rsidRPr="0007364C">
              <w:rPr>
                <w:rFonts w:ascii="Arial" w:hAnsi="Arial" w:cs="Arial"/>
                <w:color w:val="000000"/>
                <w:sz w:val="20"/>
              </w:rPr>
              <w:t xml:space="preserve">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A546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F41AD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</w:t>
            </w:r>
            <w:r w:rsidR="00F4765E" w:rsidRPr="0007364C">
              <w:rPr>
                <w:rFonts w:ascii="Arial" w:hAnsi="Arial" w:cs="Arial"/>
                <w:color w:val="000000"/>
                <w:sz w:val="20"/>
              </w:rPr>
              <w:t xml:space="preserve"> palik</w:t>
            </w:r>
            <w:r w:rsidRPr="0007364C">
              <w:rPr>
                <w:rFonts w:ascii="Arial" w:hAnsi="Arial" w:cs="Arial"/>
                <w:color w:val="000000"/>
                <w:sz w:val="20"/>
              </w:rPr>
              <w:t>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75C1E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5D5AC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2FB1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793422FE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891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01965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Lipa drobnolistna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AF4D4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Tilia cordata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F719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14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4C9C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B578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</w:t>
            </w:r>
            <w:r w:rsidR="00F4765E" w:rsidRPr="0007364C">
              <w:rPr>
                <w:rFonts w:ascii="Arial" w:hAnsi="Arial" w:cs="Arial"/>
                <w:color w:val="000000"/>
                <w:sz w:val="20"/>
              </w:rPr>
              <w:t xml:space="preserve">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F8A4C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946F2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39ABE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08B9F54E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5E69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5D0F7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 xml:space="preserve">Klon </w:t>
            </w:r>
            <w:r w:rsidR="00CD3FF1" w:rsidRPr="0007364C">
              <w:rPr>
                <w:rFonts w:ascii="Arial" w:hAnsi="Arial" w:cs="Arial"/>
                <w:color w:val="000000"/>
                <w:sz w:val="20"/>
              </w:rPr>
              <w:t>pospolity</w:t>
            </w:r>
            <w:r w:rsidRPr="0007364C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E600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Acer platanoides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031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804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0BAC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3B1B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D4F1A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7F8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D3FF1" w:rsidRPr="0007364C" w14:paraId="00E25518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63E9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9D2CA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Klon zwyczajny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84D7F" w14:textId="77777777" w:rsidR="00CD3FF1" w:rsidRPr="0007364C" w:rsidRDefault="00FB7BC7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color w:val="000000"/>
                <w:sz w:val="20"/>
              </w:rPr>
              <w:t>Acer platanoides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1F13B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12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03F8C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2B2E7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627F9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8766A" w14:textId="77777777" w:rsidR="00CD3FF1" w:rsidRPr="0007364C" w:rsidRDefault="00CD3FF1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39D32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D3FF1" w:rsidRPr="0007364C" w14:paraId="1144D0E6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299A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8.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3AF0C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Klon zwyczajny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F23E1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color w:val="000000"/>
                <w:sz w:val="20"/>
              </w:rPr>
              <w:t>Acer platanoides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03202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B366B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3697B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7FE2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BFAB" w14:textId="77777777" w:rsidR="00CD3FF1" w:rsidRPr="0007364C" w:rsidRDefault="00CD3FF1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5D04D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7D61B649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C081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9</w:t>
            </w:r>
            <w:r w:rsidR="00F4765E" w:rsidRPr="0007364C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BCA24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Jesion wyniosły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6802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Fraxinus excelsior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018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8A22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20F95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 palik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C974E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4C74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ABB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7E883364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FAA5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10</w:t>
            </w:r>
            <w:r w:rsidR="00F4765E" w:rsidRPr="0007364C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E439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Dąb szypułkowy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4B64D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Quercus robur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280C4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29C0B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93EB8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</w:t>
            </w:r>
            <w:r w:rsidR="00F4765E" w:rsidRPr="0007364C">
              <w:rPr>
                <w:rFonts w:ascii="Arial" w:hAnsi="Arial" w:cs="Arial"/>
                <w:color w:val="000000"/>
                <w:sz w:val="20"/>
              </w:rPr>
              <w:t xml:space="preserve"> palik</w:t>
            </w:r>
            <w:r w:rsidRPr="0007364C">
              <w:rPr>
                <w:rFonts w:ascii="Arial" w:hAnsi="Arial" w:cs="Arial"/>
                <w:color w:val="000000"/>
                <w:sz w:val="20"/>
              </w:rPr>
              <w:t>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7E1D4" w14:textId="77777777" w:rsidR="00F4765E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F3258" w14:textId="77777777" w:rsidR="00F4765E" w:rsidRPr="0007364C" w:rsidRDefault="00F4765E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39E1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D3FF1" w:rsidRPr="0007364C" w14:paraId="4EC78390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8E8B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11.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5738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Dąb bezszypułkowy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BC854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Quercus petraea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0EED7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B461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FB3E5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53D0B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BB92" w14:textId="77777777" w:rsidR="00CD3FF1" w:rsidRPr="0007364C" w:rsidRDefault="00CD3FF1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F8B16" w14:textId="77777777" w:rsidR="00CD3FF1" w:rsidRPr="0007364C" w:rsidRDefault="00CD3FF1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7349" w:rsidRPr="0007364C" w14:paraId="0FAB03AE" w14:textId="77777777" w:rsidTr="006A7349">
        <w:trPr>
          <w:trHeight w:val="765"/>
          <w:jc w:val="center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0A78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lastRenderedPageBreak/>
              <w:t>12.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191A8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Grab pospolity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DC1BB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07364C">
              <w:rPr>
                <w:rFonts w:ascii="Arial" w:hAnsi="Arial" w:cs="Arial"/>
                <w:i/>
                <w:iCs/>
                <w:color w:val="000000"/>
                <w:sz w:val="20"/>
              </w:rPr>
              <w:t>Carpinus betulus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E0BC2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Pa 180-200, 10 cm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5EFCF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B (bryła korzeniowa)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CC56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3 paliki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4EE10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364C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DA82A" w14:textId="77777777" w:rsidR="006A7349" w:rsidRPr="0007364C" w:rsidRDefault="006A7349" w:rsidP="005300A5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9309F" w14:textId="77777777" w:rsidR="006A7349" w:rsidRPr="0007364C" w:rsidRDefault="006A7349" w:rsidP="005300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5E" w:rsidRPr="0007364C" w14:paraId="7C6EB973" w14:textId="77777777" w:rsidTr="006A7349">
        <w:trPr>
          <w:trHeight w:val="264"/>
          <w:jc w:val="center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DB5E" w14:textId="77777777" w:rsidR="00F4765E" w:rsidRPr="0007364C" w:rsidRDefault="00F4765E" w:rsidP="005300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RAZEM netto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45E9F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4765E" w:rsidRPr="0007364C" w14:paraId="7A8F36B6" w14:textId="77777777" w:rsidTr="006A7349">
        <w:trPr>
          <w:trHeight w:val="300"/>
          <w:jc w:val="center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59C1" w14:textId="77777777" w:rsidR="00F4765E" w:rsidRPr="0007364C" w:rsidRDefault="00F4765E" w:rsidP="005300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Podatek VAT 8%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90705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4765E" w:rsidRPr="0007364C" w14:paraId="40EE939E" w14:textId="77777777" w:rsidTr="006A7349">
        <w:trPr>
          <w:trHeight w:val="300"/>
          <w:jc w:val="center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2D389" w14:textId="77777777" w:rsidR="00F4765E" w:rsidRPr="0007364C" w:rsidRDefault="00F4765E" w:rsidP="005300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7364C">
              <w:rPr>
                <w:rFonts w:ascii="Arial" w:hAnsi="Arial" w:cs="Arial"/>
                <w:b/>
                <w:bCs/>
                <w:color w:val="000000"/>
                <w:sz w:val="20"/>
              </w:rPr>
              <w:t>RAZEM brutto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A0C82" w14:textId="77777777" w:rsidR="00F4765E" w:rsidRPr="0007364C" w:rsidRDefault="00F4765E" w:rsidP="005300A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1BA1FDAD" w14:textId="77777777" w:rsidR="00F4765E" w:rsidRPr="0007364C" w:rsidRDefault="00F4765E" w:rsidP="00F4765E">
      <w:pPr>
        <w:rPr>
          <w:rFonts w:ascii="Arial" w:hAnsi="Arial" w:cs="Arial"/>
          <w:b/>
          <w:color w:val="FF0000"/>
          <w:sz w:val="20"/>
          <w:szCs w:val="20"/>
        </w:rPr>
      </w:pPr>
    </w:p>
    <w:p w14:paraId="308D9131" w14:textId="77777777" w:rsidR="00F4765E" w:rsidRPr="0007364C" w:rsidRDefault="00F4765E" w:rsidP="00F4765E">
      <w:pPr>
        <w:rPr>
          <w:rFonts w:ascii="Arial" w:hAnsi="Arial" w:cs="Arial"/>
          <w:b/>
        </w:rPr>
      </w:pPr>
      <w:r w:rsidRPr="0007364C">
        <w:rPr>
          <w:rFonts w:ascii="Arial" w:hAnsi="Arial" w:cs="Arial"/>
          <w:b/>
        </w:rPr>
        <w:t xml:space="preserve"> ZAMAWIAJĄCY:</w:t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</w:r>
      <w:r w:rsidRPr="0007364C">
        <w:rPr>
          <w:rFonts w:ascii="Arial" w:hAnsi="Arial" w:cs="Arial"/>
          <w:b/>
        </w:rPr>
        <w:tab/>
        <w:t>WYKONAWCA:</w:t>
      </w:r>
    </w:p>
    <w:p w14:paraId="4207D93F" w14:textId="77777777" w:rsidR="00F4765E" w:rsidRPr="0007364C" w:rsidRDefault="00F4765E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2261490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9EFA783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09FA2635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5C987C05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0DAB191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0DAFB24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BE16A66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01BB8820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1261E887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51223FA9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9F12537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32D7B42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2DE695F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97D258C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1164300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E153A5B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7F6C8959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01DE28CD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2CFF18D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3E728717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AB5582B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A044928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01774DB7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58ED1236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19E08C52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5673D78A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3520BA5A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4399D3C8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7F5E6543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35FB1BA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932061C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3F213C56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791472C0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08322D8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1DC6BF1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025F496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2B24F7E2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06A44EBC" w14:textId="77777777" w:rsidR="006A7349" w:rsidRPr="0007364C" w:rsidRDefault="006A7349" w:rsidP="00F4765E">
      <w:pPr>
        <w:autoSpaceDE w:val="0"/>
        <w:spacing w:line="240" w:lineRule="auto"/>
        <w:contextualSpacing/>
        <w:rPr>
          <w:rFonts w:ascii="Arial" w:hAnsi="Arial" w:cs="Arial"/>
          <w:b/>
        </w:rPr>
      </w:pPr>
    </w:p>
    <w:p w14:paraId="610A535A" w14:textId="77777777" w:rsidR="006A468E" w:rsidRDefault="006A468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1CD83FEA" w14:textId="77777777" w:rsidR="006A468E" w:rsidRDefault="006A468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686D4727" w14:textId="642C918A" w:rsidR="00F4765E" w:rsidRPr="0007364C" w:rsidRDefault="00F4765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  <w:r w:rsidRPr="0007364C">
        <w:rPr>
          <w:rFonts w:ascii="Arial" w:hAnsi="Arial" w:cs="Arial"/>
          <w:lang w:eastAsia="zh-CN"/>
        </w:rPr>
        <w:lastRenderedPageBreak/>
        <w:t xml:space="preserve">Załącznik Nr 4 </w:t>
      </w:r>
    </w:p>
    <w:p w14:paraId="49ACA782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5CABBAD3" w14:textId="2F18B340" w:rsidR="00F4765E" w:rsidRPr="0007364C" w:rsidRDefault="00F4765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432B150E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right"/>
        <w:rPr>
          <w:rFonts w:ascii="Arial" w:hAnsi="Arial" w:cs="Arial"/>
          <w:lang w:eastAsia="zh-CN"/>
        </w:rPr>
      </w:pPr>
    </w:p>
    <w:p w14:paraId="66D3A335" w14:textId="77777777" w:rsidR="00F4765E" w:rsidRPr="0007364C" w:rsidRDefault="00F4765E" w:rsidP="00F4765E">
      <w:pPr>
        <w:autoSpaceDE w:val="0"/>
        <w:spacing w:line="240" w:lineRule="auto"/>
        <w:contextualSpacing/>
        <w:rPr>
          <w:rFonts w:ascii="Arial" w:hAnsi="Arial" w:cs="Arial"/>
          <w:lang w:eastAsia="zh-CN"/>
        </w:rPr>
      </w:pPr>
      <w:r w:rsidRPr="0007364C">
        <w:rPr>
          <w:rFonts w:ascii="Arial" w:hAnsi="Arial" w:cs="Arial"/>
          <w:lang w:eastAsia="zh-CN"/>
        </w:rPr>
        <w:t>/Nazwa i adres Wykonawcy, NIP/</w:t>
      </w:r>
    </w:p>
    <w:p w14:paraId="60292263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25190CA7" w14:textId="77777777" w:rsidR="00F4765E" w:rsidRPr="0007364C" w:rsidRDefault="00F4765E" w:rsidP="00F4765E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4D073098" w14:textId="77777777" w:rsidR="00F4765E" w:rsidRPr="0007364C" w:rsidRDefault="00F4765E" w:rsidP="00F4765E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27E00D77" w14:textId="77777777" w:rsidR="00F4765E" w:rsidRPr="0007364C" w:rsidRDefault="00F4765E" w:rsidP="00F4765E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</w:p>
    <w:p w14:paraId="59714454" w14:textId="77777777" w:rsidR="00F4765E" w:rsidRPr="0007364C" w:rsidRDefault="00F4765E" w:rsidP="00F4765E">
      <w:pPr>
        <w:autoSpaceDE w:val="0"/>
        <w:spacing w:line="240" w:lineRule="auto"/>
        <w:contextualSpacing/>
        <w:jc w:val="center"/>
        <w:rPr>
          <w:rFonts w:ascii="Arial" w:hAnsi="Arial" w:cs="Arial"/>
          <w:b/>
          <w:lang w:eastAsia="zh-CN"/>
        </w:rPr>
      </w:pPr>
      <w:r w:rsidRPr="0007364C">
        <w:rPr>
          <w:rFonts w:ascii="Arial" w:hAnsi="Arial" w:cs="Arial"/>
          <w:b/>
          <w:lang w:eastAsia="zh-CN"/>
        </w:rPr>
        <w:t>OŚWIADCZENIE</w:t>
      </w:r>
    </w:p>
    <w:p w14:paraId="695729E6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4FEF3F29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lang w:eastAsia="zh-CN"/>
        </w:rPr>
      </w:pPr>
    </w:p>
    <w:p w14:paraId="2856E33C" w14:textId="77777777" w:rsidR="00F4765E" w:rsidRPr="0007364C" w:rsidRDefault="00F4765E" w:rsidP="00F4765E">
      <w:pPr>
        <w:autoSpaceDE w:val="0"/>
        <w:spacing w:line="240" w:lineRule="auto"/>
        <w:ind w:left="709"/>
        <w:contextualSpacing/>
        <w:jc w:val="center"/>
        <w:rPr>
          <w:rFonts w:ascii="Arial" w:hAnsi="Arial" w:cs="Arial"/>
          <w:bCs/>
          <w:color w:val="000000"/>
          <w:lang w:eastAsia="zh-CN"/>
        </w:rPr>
      </w:pPr>
    </w:p>
    <w:p w14:paraId="28583862" w14:textId="55BD6275" w:rsidR="00F4765E" w:rsidRPr="0007364C" w:rsidRDefault="00F4765E" w:rsidP="00F4765E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  <w:r w:rsidRPr="0007364C">
        <w:rPr>
          <w:rFonts w:ascii="Arial" w:hAnsi="Arial" w:cs="Arial"/>
          <w:bCs/>
          <w:color w:val="000000"/>
          <w:lang w:eastAsia="zh-CN"/>
        </w:rPr>
        <w:t xml:space="preserve">Oświadczam, że numer rachunku bankowego </w:t>
      </w:r>
      <w:r w:rsidR="0007364C" w:rsidRPr="0007364C">
        <w:rPr>
          <w:rFonts w:ascii="Arial" w:hAnsi="Arial" w:cs="Arial"/>
          <w:bCs/>
          <w:color w:val="000000"/>
          <w:lang w:eastAsia="zh-CN"/>
        </w:rPr>
        <w:t xml:space="preserve">Nr </w:t>
      </w:r>
      <w:r w:rsidRPr="0007364C">
        <w:rPr>
          <w:rFonts w:ascii="Arial" w:hAnsi="Arial" w:cs="Arial"/>
          <w:b/>
          <w:bCs/>
          <w:color w:val="000000"/>
          <w:lang w:eastAsia="zh-CN"/>
        </w:rPr>
        <w:t>………………………………………………….</w:t>
      </w:r>
      <w:r w:rsidRPr="0007364C">
        <w:rPr>
          <w:rFonts w:ascii="Arial" w:hAnsi="Arial" w:cs="Arial"/>
          <w:bCs/>
          <w:color w:val="000000"/>
          <w:lang w:eastAsia="zh-CN"/>
        </w:rPr>
        <w:t xml:space="preserve"> wskazany na fakturach wystawianych w związku z realizacją umowy </w:t>
      </w:r>
      <w:r w:rsidR="0007364C" w:rsidRPr="0007364C">
        <w:rPr>
          <w:rFonts w:ascii="Arial" w:hAnsi="Arial" w:cs="Arial"/>
          <w:bCs/>
          <w:color w:val="000000"/>
          <w:lang w:eastAsia="zh-CN"/>
        </w:rPr>
        <w:t>N</w:t>
      </w:r>
      <w:r w:rsidRPr="0007364C">
        <w:rPr>
          <w:rFonts w:ascii="Arial" w:hAnsi="Arial" w:cs="Arial"/>
          <w:bCs/>
          <w:color w:val="000000"/>
          <w:lang w:eastAsia="zh-CN"/>
        </w:rPr>
        <w:t xml:space="preserve">r </w:t>
      </w:r>
      <w:r w:rsidR="0007364C" w:rsidRPr="0007364C">
        <w:rPr>
          <w:rFonts w:ascii="Arial" w:hAnsi="Arial" w:cs="Arial"/>
          <w:bCs/>
          <w:color w:val="000000"/>
          <w:lang w:eastAsia="zh-CN"/>
        </w:rPr>
        <w:t>…/U</w:t>
      </w:r>
      <w:r w:rsidRPr="0007364C">
        <w:rPr>
          <w:rFonts w:ascii="Arial" w:hAnsi="Arial" w:cs="Arial"/>
          <w:bCs/>
          <w:color w:val="000000"/>
          <w:lang w:eastAsia="zh-CN"/>
        </w:rPr>
        <w:t>/2025 z dnia ….2025 r. jest numerem właściwym do dokonania rozliczeń mechanizmem podzielonej płatności (split payment).</w:t>
      </w:r>
    </w:p>
    <w:p w14:paraId="5B77DB4C" w14:textId="77777777" w:rsidR="00F4765E" w:rsidRPr="0007364C" w:rsidRDefault="00F4765E" w:rsidP="00F4765E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</w:p>
    <w:p w14:paraId="2024C854" w14:textId="77777777" w:rsidR="00F4765E" w:rsidRPr="0007364C" w:rsidRDefault="00F4765E" w:rsidP="00F4765E">
      <w:pPr>
        <w:autoSpaceDE w:val="0"/>
        <w:spacing w:line="240" w:lineRule="auto"/>
        <w:contextualSpacing/>
        <w:jc w:val="both"/>
        <w:rPr>
          <w:rFonts w:ascii="Arial" w:hAnsi="Arial" w:cs="Arial"/>
          <w:bCs/>
          <w:color w:val="000000"/>
          <w:lang w:eastAsia="zh-CN"/>
        </w:rPr>
      </w:pPr>
    </w:p>
    <w:p w14:paraId="3E261090" w14:textId="77777777" w:rsidR="00F4765E" w:rsidRPr="0007364C" w:rsidRDefault="00F4765E" w:rsidP="00F4765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07364C">
        <w:rPr>
          <w:rFonts w:ascii="Arial" w:hAnsi="Arial" w:cs="Arial"/>
          <w:lang w:eastAsia="pl-PL"/>
        </w:rPr>
        <w:tab/>
      </w:r>
      <w:r w:rsidRPr="0007364C">
        <w:rPr>
          <w:rFonts w:ascii="Arial" w:hAnsi="Arial" w:cs="Arial"/>
          <w:lang w:eastAsia="pl-PL"/>
        </w:rPr>
        <w:tab/>
      </w:r>
    </w:p>
    <w:p w14:paraId="55563A2E" w14:textId="77777777" w:rsidR="00F4765E" w:rsidRPr="0007364C" w:rsidRDefault="00F4765E" w:rsidP="00F4765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07364C">
        <w:rPr>
          <w:rFonts w:ascii="Arial" w:hAnsi="Arial" w:cs="Arial"/>
          <w:lang w:eastAsia="pl-PL"/>
        </w:rPr>
        <w:tab/>
      </w:r>
      <w:r w:rsidRPr="0007364C">
        <w:rPr>
          <w:rFonts w:ascii="Arial" w:hAnsi="Arial" w:cs="Arial"/>
          <w:lang w:eastAsia="pl-PL"/>
        </w:rPr>
        <w:tab/>
      </w:r>
    </w:p>
    <w:p w14:paraId="6802D6B1" w14:textId="77777777" w:rsidR="00F4765E" w:rsidRPr="0007364C" w:rsidRDefault="00F4765E" w:rsidP="00F4765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lang w:eastAsia="pl-PL"/>
        </w:rPr>
      </w:pPr>
      <w:r w:rsidRPr="0007364C">
        <w:rPr>
          <w:rFonts w:ascii="Arial" w:hAnsi="Arial" w:cs="Arial"/>
          <w:lang w:eastAsia="pl-PL"/>
        </w:rPr>
        <w:tab/>
      </w:r>
      <w:r w:rsidRPr="0007364C">
        <w:rPr>
          <w:rFonts w:ascii="Arial" w:hAnsi="Arial" w:cs="Arial"/>
          <w:lang w:eastAsia="pl-PL"/>
        </w:rPr>
        <w:tab/>
      </w:r>
    </w:p>
    <w:p w14:paraId="3DBE1214" w14:textId="5828BBFF" w:rsidR="0007364C" w:rsidRPr="0007364C" w:rsidRDefault="00F4765E" w:rsidP="0007364C">
      <w:pPr>
        <w:tabs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  <w:lang w:eastAsia="pl-PL"/>
        </w:rPr>
      </w:pPr>
      <w:r w:rsidRPr="0007364C">
        <w:rPr>
          <w:rFonts w:ascii="Arial" w:hAnsi="Arial" w:cs="Arial"/>
          <w:lang w:eastAsia="pl-PL"/>
        </w:rPr>
        <w:t>................................................................</w:t>
      </w:r>
      <w:r w:rsidR="0007364C" w:rsidRPr="0007364C">
        <w:rPr>
          <w:rFonts w:ascii="Arial" w:hAnsi="Arial" w:cs="Arial"/>
          <w:lang w:eastAsia="pl-PL"/>
        </w:rPr>
        <w:t>.........</w:t>
      </w:r>
      <w:r w:rsidRPr="0007364C">
        <w:rPr>
          <w:rFonts w:ascii="Arial" w:hAnsi="Arial" w:cs="Arial"/>
          <w:lang w:eastAsia="pl-PL"/>
        </w:rPr>
        <w:tab/>
      </w:r>
    </w:p>
    <w:p w14:paraId="40C34F9E" w14:textId="3CFFD5E9" w:rsidR="00F4765E" w:rsidRPr="0007364C" w:rsidRDefault="00F4765E" w:rsidP="0007364C">
      <w:pPr>
        <w:tabs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</w:rPr>
      </w:pPr>
      <w:r w:rsidRPr="0007364C">
        <w:rPr>
          <w:rFonts w:ascii="Arial" w:hAnsi="Arial" w:cs="Arial"/>
          <w:iCs/>
          <w:sz w:val="18"/>
          <w:lang w:eastAsia="pl-PL"/>
        </w:rPr>
        <w:t>podpis osoby uprawnionej do reprezentowania</w:t>
      </w:r>
    </w:p>
    <w:p w14:paraId="1FD226FC" w14:textId="77777777" w:rsidR="00F4765E" w:rsidRPr="0007364C" w:rsidRDefault="00F4765E" w:rsidP="00F4765E">
      <w:pPr>
        <w:rPr>
          <w:rFonts w:ascii="Arial" w:hAnsi="Arial" w:cs="Arial"/>
        </w:rPr>
      </w:pPr>
    </w:p>
    <w:p w14:paraId="5C2E4911" w14:textId="77777777" w:rsidR="00E90A65" w:rsidRPr="0007364C" w:rsidRDefault="00E90A65">
      <w:pPr>
        <w:rPr>
          <w:rFonts w:ascii="Arial" w:hAnsi="Arial" w:cs="Arial"/>
        </w:rPr>
      </w:pPr>
    </w:p>
    <w:sectPr w:rsidR="00E90A65" w:rsidRPr="00073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108D" w14:textId="77777777" w:rsidR="0085353B" w:rsidRDefault="0085353B">
      <w:pPr>
        <w:spacing w:after="0" w:line="240" w:lineRule="auto"/>
      </w:pPr>
      <w:r>
        <w:separator/>
      </w:r>
    </w:p>
  </w:endnote>
  <w:endnote w:type="continuationSeparator" w:id="0">
    <w:p w14:paraId="68A03DFC" w14:textId="77777777" w:rsidR="0085353B" w:rsidRDefault="0085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6BF8D" w14:textId="77777777" w:rsidR="004F5860" w:rsidRDefault="004F5860" w:rsidP="005300A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675D" w14:textId="77777777" w:rsidR="0085353B" w:rsidRDefault="0085353B">
      <w:pPr>
        <w:spacing w:after="0" w:line="240" w:lineRule="auto"/>
      </w:pPr>
      <w:r>
        <w:separator/>
      </w:r>
    </w:p>
  </w:footnote>
  <w:footnote w:type="continuationSeparator" w:id="0">
    <w:p w14:paraId="55305291" w14:textId="77777777" w:rsidR="0085353B" w:rsidRDefault="0085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50"/>
    <w:multiLevelType w:val="multilevel"/>
    <w:tmpl w:val="1D2A5180"/>
    <w:name w:val="WW8Num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color w:val="auto"/>
        <w:sz w:val="20"/>
        <w:szCs w:val="20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2BD4D26"/>
    <w:multiLevelType w:val="hybridMultilevel"/>
    <w:tmpl w:val="F2C07438"/>
    <w:lvl w:ilvl="0" w:tplc="66A2D2EE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E700F"/>
    <w:multiLevelType w:val="hybridMultilevel"/>
    <w:tmpl w:val="ACFCEE4C"/>
    <w:lvl w:ilvl="0" w:tplc="72360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50208D"/>
    <w:multiLevelType w:val="hybridMultilevel"/>
    <w:tmpl w:val="F4D88B52"/>
    <w:lvl w:ilvl="0" w:tplc="6D5AAE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6696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F9083E"/>
    <w:multiLevelType w:val="hybridMultilevel"/>
    <w:tmpl w:val="DFE8542A"/>
    <w:lvl w:ilvl="0" w:tplc="2A80C6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 w:val="0"/>
        <w:strike w:val="0"/>
        <w:dstrike w:val="0"/>
        <w:color w:val="auto"/>
        <w:sz w:val="22"/>
        <w:szCs w:val="22"/>
        <w:vertAlign w:val="baseline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F7EA7"/>
    <w:multiLevelType w:val="hybridMultilevel"/>
    <w:tmpl w:val="2C5E5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918D7"/>
    <w:multiLevelType w:val="multilevel"/>
    <w:tmpl w:val="C06ED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15213E65"/>
    <w:multiLevelType w:val="hybridMultilevel"/>
    <w:tmpl w:val="B40EF5C0"/>
    <w:lvl w:ilvl="0" w:tplc="8A764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93AD0"/>
    <w:multiLevelType w:val="hybridMultilevel"/>
    <w:tmpl w:val="74E4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E48E8"/>
    <w:multiLevelType w:val="hybridMultilevel"/>
    <w:tmpl w:val="422E4D58"/>
    <w:lvl w:ilvl="0" w:tplc="A0D486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1BD15977"/>
    <w:multiLevelType w:val="hybridMultilevel"/>
    <w:tmpl w:val="60D2E0D4"/>
    <w:lvl w:ilvl="0" w:tplc="D14C09F6">
      <w:start w:val="5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820C90E6">
      <w:start w:val="1"/>
      <w:numFmt w:val="lowerLetter"/>
      <w:lvlText w:val="%2)"/>
      <w:lvlJc w:val="left"/>
      <w:pPr>
        <w:tabs>
          <w:tab w:val="num" w:pos="1863"/>
        </w:tabs>
        <w:ind w:left="1863" w:hanging="357"/>
      </w:pPr>
      <w:rPr>
        <w:rFonts w:cs="Segoe UI Black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1C9D5F74"/>
    <w:multiLevelType w:val="hybridMultilevel"/>
    <w:tmpl w:val="8F984452"/>
    <w:lvl w:ilvl="0" w:tplc="7E0E486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A249E"/>
    <w:multiLevelType w:val="hybridMultilevel"/>
    <w:tmpl w:val="079E9D42"/>
    <w:lvl w:ilvl="0" w:tplc="BFC460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95CDF"/>
    <w:multiLevelType w:val="multilevel"/>
    <w:tmpl w:val="2F1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29EA4363"/>
    <w:multiLevelType w:val="hybridMultilevel"/>
    <w:tmpl w:val="2F74E2C4"/>
    <w:lvl w:ilvl="0" w:tplc="5D54D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9B3EB4"/>
    <w:multiLevelType w:val="hybridMultilevel"/>
    <w:tmpl w:val="BE6CC9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1C5991"/>
    <w:multiLevelType w:val="hybridMultilevel"/>
    <w:tmpl w:val="F850D426"/>
    <w:lvl w:ilvl="0" w:tplc="3A4E22B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EACAA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FCDDAC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06008"/>
    <w:multiLevelType w:val="hybridMultilevel"/>
    <w:tmpl w:val="A81600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342239D"/>
    <w:multiLevelType w:val="multilevel"/>
    <w:tmpl w:val="FD30E716"/>
    <w:lvl w:ilvl="0">
      <w:start w:val="3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2"/>
        </w:tabs>
        <w:ind w:left="1073" w:hanging="36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2157"/>
        </w:tabs>
        <w:ind w:left="21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3482276B"/>
    <w:multiLevelType w:val="hybridMultilevel"/>
    <w:tmpl w:val="324015A6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C6C647C8">
      <w:start w:val="1"/>
      <w:numFmt w:val="lowerLetter"/>
      <w:lvlText w:val="%2)"/>
      <w:lvlJc w:val="left"/>
      <w:pPr>
        <w:tabs>
          <w:tab w:val="num" w:pos="1437"/>
        </w:tabs>
        <w:ind w:left="1437" w:hanging="870"/>
      </w:pPr>
      <w:rPr>
        <w:rFonts w:cs="Segoe UI Black" w:hint="default"/>
        <w:b w:val="0"/>
      </w:rPr>
    </w:lvl>
    <w:lvl w:ilvl="2" w:tplc="7F160B08">
      <w:start w:val="5"/>
      <w:numFmt w:val="lowerLetter"/>
      <w:lvlText w:val="%3)"/>
      <w:lvlJc w:val="left"/>
      <w:pPr>
        <w:tabs>
          <w:tab w:val="num" w:pos="2337"/>
        </w:tabs>
        <w:ind w:left="2155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9F93EEA"/>
    <w:multiLevelType w:val="hybridMultilevel"/>
    <w:tmpl w:val="C7FCB5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A102DAE"/>
    <w:multiLevelType w:val="hybridMultilevel"/>
    <w:tmpl w:val="C346D1B4"/>
    <w:lvl w:ilvl="0" w:tplc="FFFFFFFF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2" w:tplc="0C0A553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D5AC9F8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557507"/>
    <w:multiLevelType w:val="multilevel"/>
    <w:tmpl w:val="2456590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3C204775"/>
    <w:multiLevelType w:val="multilevel"/>
    <w:tmpl w:val="67045E48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3CC74F18"/>
    <w:multiLevelType w:val="hybridMultilevel"/>
    <w:tmpl w:val="445A9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E68C0"/>
    <w:multiLevelType w:val="hybridMultilevel"/>
    <w:tmpl w:val="37A2996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7">
      <w:start w:val="1"/>
      <w:numFmt w:val="lowerLetter"/>
      <w:lvlText w:val="%3)"/>
      <w:lvlJc w:val="lef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9" w15:restartNumberingAfterBreak="0">
    <w:nsid w:val="42817F11"/>
    <w:multiLevelType w:val="hybridMultilevel"/>
    <w:tmpl w:val="4AB2E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B372D2"/>
    <w:multiLevelType w:val="hybridMultilevel"/>
    <w:tmpl w:val="2508EE94"/>
    <w:lvl w:ilvl="0" w:tplc="D272FDD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778CBDA">
      <w:start w:val="3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 w:tplc="5FB6208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 w:tplc="ABDA33EA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3ED0F7E"/>
    <w:multiLevelType w:val="hybridMultilevel"/>
    <w:tmpl w:val="D6A2A92C"/>
    <w:lvl w:ilvl="0" w:tplc="FFFFFFFF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765C0BD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2" w:tplc="8BA6DFC0">
      <w:start w:val="1"/>
      <w:numFmt w:val="ordinal"/>
      <w:lvlText w:val="2.%3)"/>
      <w:lvlJc w:val="left"/>
      <w:pPr>
        <w:tabs>
          <w:tab w:val="num" w:pos="2160"/>
        </w:tabs>
        <w:ind w:left="2160" w:hanging="180"/>
      </w:pPr>
      <w:rPr>
        <w:rFonts w:hint="default"/>
        <w:vertAlign w:val="baseline"/>
      </w:rPr>
    </w:lvl>
    <w:lvl w:ilvl="3" w:tplc="D5AC9F8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20E92"/>
    <w:multiLevelType w:val="hybridMultilevel"/>
    <w:tmpl w:val="858A8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AC2B9D"/>
    <w:multiLevelType w:val="hybridMultilevel"/>
    <w:tmpl w:val="49FA8E64"/>
    <w:lvl w:ilvl="0" w:tplc="D02E1778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45C97EA1"/>
    <w:multiLevelType w:val="multilevel"/>
    <w:tmpl w:val="F4C00C4A"/>
    <w:lvl w:ilvl="0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35" w15:restartNumberingAfterBreak="0">
    <w:nsid w:val="473A3FFA"/>
    <w:multiLevelType w:val="multilevel"/>
    <w:tmpl w:val="B50281AE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Arial" w:eastAsia="Times New Roman" w:hAnsi="Arial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C620299"/>
    <w:multiLevelType w:val="hybridMultilevel"/>
    <w:tmpl w:val="97088A7A"/>
    <w:lvl w:ilvl="0" w:tplc="CD5CE1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/>
        <w:b w:val="0"/>
        <w:sz w:val="22"/>
        <w:szCs w:val="22"/>
      </w:rPr>
    </w:lvl>
    <w:lvl w:ilvl="1" w:tplc="917E323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53002"/>
    <w:multiLevelType w:val="multilevel"/>
    <w:tmpl w:val="7EDE9A30"/>
    <w:lvl w:ilvl="0">
      <w:start w:val="1"/>
      <w:numFmt w:val="lowerLetter"/>
      <w:lvlText w:val="%1)"/>
      <w:lvlJc w:val="left"/>
      <w:pPr>
        <w:ind w:left="10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529B584E"/>
    <w:multiLevelType w:val="hybridMultilevel"/>
    <w:tmpl w:val="78107A56"/>
    <w:lvl w:ilvl="0" w:tplc="E5C0BD62">
      <w:start w:val="1"/>
      <w:numFmt w:val="lowerLetter"/>
      <w:lvlText w:val="%1)"/>
      <w:lvlJc w:val="left"/>
      <w:pPr>
        <w:ind w:left="2460" w:hanging="360"/>
      </w:pPr>
      <w:rPr>
        <w:rFonts w:ascii="Arial Narrow" w:eastAsia="Times New Roman" w:hAnsi="Arial Narrow" w:cs="Times New Roman"/>
      </w:rPr>
    </w:lvl>
    <w:lvl w:ilvl="1" w:tplc="D654FEAC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C8A602D8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4352B8"/>
    <w:multiLevelType w:val="hybridMultilevel"/>
    <w:tmpl w:val="4F8E9302"/>
    <w:lvl w:ilvl="0" w:tplc="515A80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8571E4"/>
    <w:multiLevelType w:val="hybridMultilevel"/>
    <w:tmpl w:val="5B7AC718"/>
    <w:lvl w:ilvl="0" w:tplc="5B4C0A74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5127F2"/>
    <w:multiLevelType w:val="hybridMultilevel"/>
    <w:tmpl w:val="4A1EF13C"/>
    <w:lvl w:ilvl="0" w:tplc="76A04D6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924DC"/>
    <w:multiLevelType w:val="hybridMultilevel"/>
    <w:tmpl w:val="77F0C7A4"/>
    <w:lvl w:ilvl="0" w:tplc="71A89FF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F5A64"/>
    <w:multiLevelType w:val="hybridMultilevel"/>
    <w:tmpl w:val="DEAE7248"/>
    <w:lvl w:ilvl="0" w:tplc="5AE43F0A">
      <w:start w:val="1"/>
      <w:numFmt w:val="lowerLetter"/>
      <w:lvlText w:val="%1)"/>
      <w:legacy w:legacy="1" w:legacySpace="0" w:legacyIndent="340"/>
      <w:lvlJc w:val="left"/>
      <w:pPr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DA5C0D"/>
    <w:multiLevelType w:val="hybridMultilevel"/>
    <w:tmpl w:val="73CCCD98"/>
    <w:lvl w:ilvl="0" w:tplc="B484B0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03ABE"/>
    <w:multiLevelType w:val="hybridMultilevel"/>
    <w:tmpl w:val="D92C1CF0"/>
    <w:lvl w:ilvl="0" w:tplc="92C0506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D24CE9"/>
    <w:multiLevelType w:val="multilevel"/>
    <w:tmpl w:val="E57E980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CE77542"/>
    <w:multiLevelType w:val="multilevel"/>
    <w:tmpl w:val="1FCC5EEC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Arial" w:eastAsia="Times New Roman" w:hAnsi="Arial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1919166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506928">
    <w:abstractNumId w:val="3"/>
  </w:num>
  <w:num w:numId="3" w16cid:durableId="2103603699">
    <w:abstractNumId w:val="5"/>
  </w:num>
  <w:num w:numId="4" w16cid:durableId="391736180">
    <w:abstractNumId w:val="17"/>
  </w:num>
  <w:num w:numId="5" w16cid:durableId="396364111">
    <w:abstractNumId w:val="31"/>
  </w:num>
  <w:num w:numId="6" w16cid:durableId="1295722222">
    <w:abstractNumId w:val="9"/>
  </w:num>
  <w:num w:numId="7" w16cid:durableId="888999237">
    <w:abstractNumId w:val="46"/>
  </w:num>
  <w:num w:numId="8" w16cid:durableId="1157577178">
    <w:abstractNumId w:val="30"/>
  </w:num>
  <w:num w:numId="9" w16cid:durableId="2005426225">
    <w:abstractNumId w:val="14"/>
  </w:num>
  <w:num w:numId="10" w16cid:durableId="484704665">
    <w:abstractNumId w:val="44"/>
  </w:num>
  <w:num w:numId="11" w16cid:durableId="1299149166">
    <w:abstractNumId w:val="41"/>
  </w:num>
  <w:num w:numId="12" w16cid:durableId="959382621">
    <w:abstractNumId w:val="42"/>
  </w:num>
  <w:num w:numId="13" w16cid:durableId="13879893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78644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0205434">
    <w:abstractNumId w:val="33"/>
  </w:num>
  <w:num w:numId="16" w16cid:durableId="1540126395">
    <w:abstractNumId w:val="39"/>
  </w:num>
  <w:num w:numId="17" w16cid:durableId="1347630444">
    <w:abstractNumId w:val="24"/>
  </w:num>
  <w:num w:numId="18" w16cid:durableId="431361674">
    <w:abstractNumId w:val="32"/>
  </w:num>
  <w:num w:numId="19" w16cid:durableId="1015573247">
    <w:abstractNumId w:val="45"/>
  </w:num>
  <w:num w:numId="20" w16cid:durableId="893346928">
    <w:abstractNumId w:val="22"/>
  </w:num>
  <w:num w:numId="21" w16cid:durableId="2081520720">
    <w:abstractNumId w:val="35"/>
  </w:num>
  <w:num w:numId="22" w16cid:durableId="1207840978">
    <w:abstractNumId w:val="1"/>
  </w:num>
  <w:num w:numId="23" w16cid:durableId="1349678123">
    <w:abstractNumId w:val="19"/>
  </w:num>
  <w:num w:numId="24" w16cid:durableId="647826990">
    <w:abstractNumId w:val="15"/>
  </w:num>
  <w:num w:numId="25" w16cid:durableId="90416">
    <w:abstractNumId w:val="10"/>
  </w:num>
  <w:num w:numId="26" w16cid:durableId="734428329">
    <w:abstractNumId w:val="26"/>
  </w:num>
  <w:num w:numId="27" w16cid:durableId="178812700">
    <w:abstractNumId w:val="25"/>
  </w:num>
  <w:num w:numId="28" w16cid:durableId="974263977">
    <w:abstractNumId w:val="47"/>
  </w:num>
  <w:num w:numId="29" w16cid:durableId="1219589329">
    <w:abstractNumId w:val="6"/>
  </w:num>
  <w:num w:numId="30" w16cid:durableId="1183668733">
    <w:abstractNumId w:val="23"/>
  </w:num>
  <w:num w:numId="31" w16cid:durableId="1199590320">
    <w:abstractNumId w:val="38"/>
  </w:num>
  <w:num w:numId="32" w16cid:durableId="1635017449">
    <w:abstractNumId w:val="36"/>
  </w:num>
  <w:num w:numId="33" w16cid:durableId="849022918">
    <w:abstractNumId w:val="27"/>
  </w:num>
  <w:num w:numId="34" w16cid:durableId="435905367">
    <w:abstractNumId w:val="20"/>
  </w:num>
  <w:num w:numId="35" w16cid:durableId="609512941">
    <w:abstractNumId w:val="28"/>
  </w:num>
  <w:num w:numId="36" w16cid:durableId="2004894249">
    <w:abstractNumId w:val="2"/>
  </w:num>
  <w:num w:numId="37" w16cid:durableId="1471898700">
    <w:abstractNumId w:val="12"/>
  </w:num>
  <w:num w:numId="38" w16cid:durableId="973144255">
    <w:abstractNumId w:val="13"/>
  </w:num>
  <w:num w:numId="39" w16cid:durableId="633678856">
    <w:abstractNumId w:val="18"/>
  </w:num>
  <w:num w:numId="40" w16cid:durableId="2039886150">
    <w:abstractNumId w:val="34"/>
  </w:num>
  <w:num w:numId="41" w16cid:durableId="1251624589">
    <w:abstractNumId w:val="37"/>
  </w:num>
  <w:num w:numId="42" w16cid:durableId="270476758">
    <w:abstractNumId w:val="11"/>
  </w:num>
  <w:num w:numId="43" w16cid:durableId="17818020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09024404">
    <w:abstractNumId w:val="21"/>
  </w:num>
  <w:num w:numId="45" w16cid:durableId="2083093404">
    <w:abstractNumId w:val="16"/>
  </w:num>
  <w:num w:numId="46" w16cid:durableId="1528562515">
    <w:abstractNumId w:val="29"/>
  </w:num>
  <w:num w:numId="47" w16cid:durableId="2078165670">
    <w:abstractNumId w:val="8"/>
  </w:num>
  <w:num w:numId="48" w16cid:durableId="979312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5E"/>
    <w:rsid w:val="0007364C"/>
    <w:rsid w:val="000F4E12"/>
    <w:rsid w:val="001B6CA2"/>
    <w:rsid w:val="00250E96"/>
    <w:rsid w:val="00371C7E"/>
    <w:rsid w:val="003D74DC"/>
    <w:rsid w:val="0046567F"/>
    <w:rsid w:val="004F5860"/>
    <w:rsid w:val="00507881"/>
    <w:rsid w:val="005300A5"/>
    <w:rsid w:val="0053518E"/>
    <w:rsid w:val="00585625"/>
    <w:rsid w:val="005C79D0"/>
    <w:rsid w:val="006A468E"/>
    <w:rsid w:val="006A7349"/>
    <w:rsid w:val="006A7543"/>
    <w:rsid w:val="0076330A"/>
    <w:rsid w:val="007779CD"/>
    <w:rsid w:val="008337E1"/>
    <w:rsid w:val="0085353B"/>
    <w:rsid w:val="00903098"/>
    <w:rsid w:val="009309F9"/>
    <w:rsid w:val="009346E1"/>
    <w:rsid w:val="00941E44"/>
    <w:rsid w:val="00A312B4"/>
    <w:rsid w:val="00A70FF4"/>
    <w:rsid w:val="00AB68F1"/>
    <w:rsid w:val="00B03AF5"/>
    <w:rsid w:val="00B31732"/>
    <w:rsid w:val="00BB44B2"/>
    <w:rsid w:val="00C445C1"/>
    <w:rsid w:val="00CD3FF1"/>
    <w:rsid w:val="00CE7F03"/>
    <w:rsid w:val="00D5600C"/>
    <w:rsid w:val="00DE1915"/>
    <w:rsid w:val="00E57C0A"/>
    <w:rsid w:val="00E90A65"/>
    <w:rsid w:val="00ED4517"/>
    <w:rsid w:val="00F4765E"/>
    <w:rsid w:val="00F90E31"/>
    <w:rsid w:val="00FB7BC7"/>
    <w:rsid w:val="00FE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C1CC"/>
  <w15:chartTrackingRefBased/>
  <w15:docId w15:val="{08237A42-01B6-484A-9FA8-C720BDA4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65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F4765E"/>
    <w:pPr>
      <w:keepNext/>
      <w:suppressAutoHyphens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765E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4765E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4765E"/>
    <w:pPr>
      <w:keepNext/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4765E"/>
    <w:pPr>
      <w:keepNext/>
      <w:suppressAutoHyphens/>
      <w:spacing w:after="0" w:line="240" w:lineRule="auto"/>
      <w:ind w:left="7371"/>
      <w:jc w:val="right"/>
      <w:outlineLvl w:val="4"/>
    </w:pPr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765E"/>
    <w:pPr>
      <w:keepNext/>
      <w:suppressAutoHyphens/>
      <w:spacing w:after="0" w:line="240" w:lineRule="auto"/>
      <w:jc w:val="center"/>
      <w:outlineLvl w:val="5"/>
    </w:pPr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4765E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4765E"/>
    <w:pPr>
      <w:keepNext/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4765E"/>
    <w:pPr>
      <w:keepNext/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765E"/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4765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4765E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F4765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4765E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F4765E"/>
    <w:rPr>
      <w:rFonts w:ascii="Arial Narrow" w:eastAsia="Times New Roman" w:hAnsi="Arial Narrow" w:cs="Arial Narrow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F4765E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F4765E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F4765E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Tekstdymka">
    <w:name w:val="Balloon Text"/>
    <w:basedOn w:val="Normalny"/>
    <w:link w:val="TekstdymkaZnak"/>
    <w:semiHidden/>
    <w:unhideWhenUsed/>
    <w:rsid w:val="00F4765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F4765E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unhideWhenUsed/>
    <w:rsid w:val="00F4765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1"/>
    <w:semiHidden/>
    <w:unhideWhenUsed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semiHidden/>
    <w:rsid w:val="00F4765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F476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F4765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F476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1"/>
    <w:unhideWhenUsed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semiHidden/>
    <w:rsid w:val="00F4765E"/>
  </w:style>
  <w:style w:type="character" w:customStyle="1" w:styleId="NagwekZnak1">
    <w:name w:val="Nagłówek Znak1"/>
    <w:basedOn w:val="Domylnaczcionkaakapitu"/>
    <w:link w:val="Nagwek"/>
    <w:locked/>
    <w:rsid w:val="00F476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1"/>
    <w:unhideWhenUsed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rsid w:val="00F4765E"/>
  </w:style>
  <w:style w:type="character" w:customStyle="1" w:styleId="StopkaZnak1">
    <w:name w:val="Stopka Znak1"/>
    <w:basedOn w:val="Domylnaczcionkaakapitu"/>
    <w:link w:val="Stopka"/>
    <w:locked/>
    <w:rsid w:val="00F476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F476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4765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476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4765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4765E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F4765E"/>
    <w:rPr>
      <w:b/>
      <w:bCs/>
      <w:sz w:val="20"/>
      <w:szCs w:val="20"/>
    </w:rPr>
  </w:style>
  <w:style w:type="character" w:customStyle="1" w:styleId="TematkomentarzaZnak1">
    <w:name w:val="Temat komentarza Znak1"/>
    <w:basedOn w:val="TekstkomentarzaZnak"/>
    <w:link w:val="Tematkomentarza"/>
    <w:semiHidden/>
    <w:locked/>
    <w:rsid w:val="00F476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semiHidden/>
    <w:locked/>
    <w:rsid w:val="00F4765E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F4765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F4765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Indeks">
    <w:name w:val="Indeks"/>
    <w:basedOn w:val="Normalny"/>
    <w:rsid w:val="00F4765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F4765E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Standard">
    <w:name w:val="Standard"/>
    <w:rsid w:val="00F476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76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F476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F476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F4765E"/>
    <w:pPr>
      <w:suppressAutoHyphens/>
      <w:spacing w:after="0" w:line="240" w:lineRule="auto"/>
      <w:ind w:left="283" w:right="-143" w:hanging="283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4765E"/>
    <w:pPr>
      <w:suppressAutoHyphens/>
      <w:spacing w:after="0" w:line="240" w:lineRule="auto"/>
      <w:ind w:firstLine="36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pkt">
    <w:name w:val="pkt"/>
    <w:basedOn w:val="Normalny"/>
    <w:rsid w:val="00F4765E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11">
    <w:name w:val="WW-Tekst11"/>
    <w:basedOn w:val="Normalny"/>
    <w:rsid w:val="00F4765E"/>
    <w:pPr>
      <w:suppressLineNumbers/>
      <w:suppressAutoHyphens/>
      <w:spacing w:before="120" w:after="120" w:line="240" w:lineRule="auto"/>
    </w:pPr>
    <w:rPr>
      <w:rFonts w:ascii="Arial" w:eastAsia="Times New Roman" w:hAnsi="Arial" w:cs="Albany"/>
      <w:i/>
      <w:iCs/>
      <w:color w:val="000000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F476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ust">
    <w:name w:val="ust"/>
    <w:rsid w:val="00F4765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w">
    <w:name w:val="w"/>
    <w:basedOn w:val="Normalny"/>
    <w:rsid w:val="00F4765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zh-CN"/>
    </w:rPr>
  </w:style>
  <w:style w:type="paragraph" w:customStyle="1" w:styleId="Default">
    <w:name w:val="Default"/>
    <w:rsid w:val="00F4765E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476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F4765E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F476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F4765E"/>
    <w:rPr>
      <w:rFonts w:ascii="Courier New" w:hAnsi="Courier New" w:cs="Courier New" w:hint="default"/>
    </w:rPr>
  </w:style>
  <w:style w:type="character" w:customStyle="1" w:styleId="WW8Num1z1">
    <w:name w:val="WW8Num1z1"/>
    <w:rsid w:val="00F4765E"/>
    <w:rPr>
      <w:rFonts w:ascii="Wingdings" w:hAnsi="Wingdings" w:cs="Wingdings" w:hint="default"/>
    </w:rPr>
  </w:style>
  <w:style w:type="character" w:customStyle="1" w:styleId="WW8Num1z2">
    <w:name w:val="WW8Num1z2"/>
    <w:rsid w:val="00F4765E"/>
  </w:style>
  <w:style w:type="character" w:customStyle="1" w:styleId="WW8Num1z3">
    <w:name w:val="WW8Num1z3"/>
    <w:rsid w:val="00F4765E"/>
    <w:rPr>
      <w:rFonts w:ascii="Symbol" w:hAnsi="Symbol" w:cs="Symbol" w:hint="default"/>
    </w:rPr>
  </w:style>
  <w:style w:type="character" w:customStyle="1" w:styleId="WW8Num1z4">
    <w:name w:val="WW8Num1z4"/>
    <w:rsid w:val="00F4765E"/>
  </w:style>
  <w:style w:type="character" w:customStyle="1" w:styleId="WW8Num1z5">
    <w:name w:val="WW8Num1z5"/>
    <w:rsid w:val="00F4765E"/>
  </w:style>
  <w:style w:type="character" w:customStyle="1" w:styleId="WW8Num1z6">
    <w:name w:val="WW8Num1z6"/>
    <w:rsid w:val="00F4765E"/>
  </w:style>
  <w:style w:type="character" w:customStyle="1" w:styleId="WW8Num1z7">
    <w:name w:val="WW8Num1z7"/>
    <w:rsid w:val="00F4765E"/>
  </w:style>
  <w:style w:type="character" w:customStyle="1" w:styleId="WW8Num1z8">
    <w:name w:val="WW8Num1z8"/>
    <w:rsid w:val="00F4765E"/>
  </w:style>
  <w:style w:type="character" w:customStyle="1" w:styleId="WW8Num2z0">
    <w:name w:val="WW8Num2z0"/>
    <w:rsid w:val="00F4765E"/>
    <w:rPr>
      <w:rFonts w:ascii="Arial" w:hAnsi="Arial" w:cs="Arial" w:hint="default"/>
      <w:sz w:val="22"/>
      <w:szCs w:val="22"/>
    </w:rPr>
  </w:style>
  <w:style w:type="character" w:customStyle="1" w:styleId="WW8Num3z0">
    <w:name w:val="WW8Num3z0"/>
    <w:rsid w:val="00F4765E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4z0">
    <w:name w:val="WW8Num4z0"/>
    <w:rsid w:val="00F4765E"/>
    <w:rPr>
      <w:rFonts w:ascii="Times New Roman" w:hAnsi="Times New Roman" w:cs="Times New Roman" w:hint="default"/>
    </w:rPr>
  </w:style>
  <w:style w:type="character" w:customStyle="1" w:styleId="WW8Num5z0">
    <w:name w:val="WW8Num5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sid w:val="00F4765E"/>
    <w:rPr>
      <w:rFonts w:ascii="Arial" w:hAnsi="Arial" w:cs="Arial" w:hint="default"/>
      <w:color w:val="0000FF"/>
      <w:sz w:val="22"/>
      <w:szCs w:val="22"/>
    </w:rPr>
  </w:style>
  <w:style w:type="character" w:customStyle="1" w:styleId="WW8Num7z0">
    <w:name w:val="WW8Num7z0"/>
    <w:rsid w:val="00F4765E"/>
    <w:rPr>
      <w:b/>
      <w:bCs w:val="0"/>
    </w:rPr>
  </w:style>
  <w:style w:type="character" w:customStyle="1" w:styleId="WW8Num8z0">
    <w:name w:val="WW8Num8z0"/>
    <w:rsid w:val="00F4765E"/>
    <w:rPr>
      <w:rFonts w:ascii="Arial" w:hAnsi="Arial" w:cs="Arial" w:hint="default"/>
    </w:rPr>
  </w:style>
  <w:style w:type="character" w:customStyle="1" w:styleId="WW8Num9z0">
    <w:name w:val="WW8Num9z0"/>
    <w:rsid w:val="00F4765E"/>
    <w:rPr>
      <w:rFonts w:ascii="Arial" w:hAnsi="Arial" w:cs="Arial" w:hint="default"/>
      <w:sz w:val="22"/>
      <w:szCs w:val="22"/>
    </w:rPr>
  </w:style>
  <w:style w:type="character" w:customStyle="1" w:styleId="WW8Num9z1">
    <w:name w:val="WW8Num9z1"/>
    <w:rsid w:val="00F4765E"/>
    <w:rPr>
      <w:rFonts w:ascii="Courier New" w:hAnsi="Courier New" w:cs="Courier New" w:hint="default"/>
    </w:rPr>
  </w:style>
  <w:style w:type="character" w:customStyle="1" w:styleId="WW8Num9z2">
    <w:name w:val="WW8Num9z2"/>
    <w:rsid w:val="00F4765E"/>
    <w:rPr>
      <w:rFonts w:ascii="Wingdings" w:hAnsi="Wingdings" w:cs="Wingdings" w:hint="default"/>
    </w:rPr>
  </w:style>
  <w:style w:type="character" w:customStyle="1" w:styleId="WW8Num9z3">
    <w:name w:val="WW8Num9z3"/>
    <w:rsid w:val="00F4765E"/>
    <w:rPr>
      <w:rFonts w:ascii="Symbol" w:hAnsi="Symbol" w:cs="Symbol" w:hint="default"/>
    </w:rPr>
  </w:style>
  <w:style w:type="character" w:customStyle="1" w:styleId="WW8Num9z4">
    <w:name w:val="WW8Num9z4"/>
    <w:rsid w:val="00F4765E"/>
  </w:style>
  <w:style w:type="character" w:customStyle="1" w:styleId="WW8Num9z5">
    <w:name w:val="WW8Num9z5"/>
    <w:rsid w:val="00F4765E"/>
  </w:style>
  <w:style w:type="character" w:customStyle="1" w:styleId="WW8Num9z6">
    <w:name w:val="WW8Num9z6"/>
    <w:rsid w:val="00F4765E"/>
  </w:style>
  <w:style w:type="character" w:customStyle="1" w:styleId="WW8Num9z7">
    <w:name w:val="WW8Num9z7"/>
    <w:rsid w:val="00F4765E"/>
  </w:style>
  <w:style w:type="character" w:customStyle="1" w:styleId="WW8Num9z8">
    <w:name w:val="WW8Num9z8"/>
    <w:rsid w:val="00F4765E"/>
  </w:style>
  <w:style w:type="character" w:customStyle="1" w:styleId="WW8Num10z0">
    <w:name w:val="WW8Num10z0"/>
    <w:rsid w:val="00F4765E"/>
    <w:rPr>
      <w:rFonts w:ascii="Arial" w:hAnsi="Arial" w:cs="Arial" w:hint="default"/>
      <w:iCs/>
      <w:sz w:val="22"/>
      <w:szCs w:val="22"/>
    </w:rPr>
  </w:style>
  <w:style w:type="character" w:customStyle="1" w:styleId="WW8Num11z0">
    <w:name w:val="WW8Num11z0"/>
    <w:rsid w:val="00F4765E"/>
    <w:rPr>
      <w:rFonts w:ascii="Arial" w:hAnsi="Arial" w:cs="Arial" w:hint="default"/>
    </w:rPr>
  </w:style>
  <w:style w:type="character" w:customStyle="1" w:styleId="WW8Num12z0">
    <w:name w:val="WW8Num12z0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13z0">
    <w:name w:val="WW8Num13z0"/>
    <w:rsid w:val="00F4765E"/>
    <w:rPr>
      <w:rFonts w:ascii="Arial" w:hAnsi="Arial" w:cs="Arial" w:hint="default"/>
    </w:rPr>
  </w:style>
  <w:style w:type="character" w:customStyle="1" w:styleId="WW8Num14z0">
    <w:name w:val="WW8Num14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14z1">
    <w:name w:val="WW8Num14z1"/>
    <w:rsid w:val="00F4765E"/>
    <w:rPr>
      <w:rFonts w:ascii="Arial" w:hAnsi="Arial" w:cs="Arial" w:hint="default"/>
    </w:rPr>
  </w:style>
  <w:style w:type="character" w:customStyle="1" w:styleId="WW8Num14z3">
    <w:name w:val="WW8Num14z3"/>
    <w:rsid w:val="00F4765E"/>
  </w:style>
  <w:style w:type="character" w:customStyle="1" w:styleId="WW8Num14z6">
    <w:name w:val="WW8Num14z6"/>
    <w:rsid w:val="00F4765E"/>
  </w:style>
  <w:style w:type="character" w:customStyle="1" w:styleId="WW8Num15z0">
    <w:name w:val="WW8Num15z0"/>
    <w:rsid w:val="00F4765E"/>
    <w:rPr>
      <w:rFonts w:ascii="Arial" w:hAnsi="Arial" w:cs="Arial" w:hint="default"/>
      <w:sz w:val="22"/>
      <w:szCs w:val="22"/>
    </w:rPr>
  </w:style>
  <w:style w:type="character" w:customStyle="1" w:styleId="WW8Num16z0">
    <w:name w:val="WW8Num16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sid w:val="00F4765E"/>
    <w:rPr>
      <w:rFonts w:ascii="Symbol" w:hAnsi="Symbol" w:cs="Symbol" w:hint="default"/>
    </w:rPr>
  </w:style>
  <w:style w:type="character" w:customStyle="1" w:styleId="WW8Num18z0">
    <w:name w:val="WW8Num18z0"/>
    <w:rsid w:val="00F4765E"/>
    <w:rPr>
      <w:rFonts w:ascii="Arial" w:hAnsi="Arial" w:cs="Times New Roman" w:hint="default"/>
      <w:bCs/>
      <w:sz w:val="22"/>
      <w:szCs w:val="22"/>
    </w:rPr>
  </w:style>
  <w:style w:type="character" w:customStyle="1" w:styleId="WW8Num18z1">
    <w:name w:val="WW8Num18z1"/>
    <w:rsid w:val="00F4765E"/>
    <w:rPr>
      <w:rFonts w:ascii="Arial" w:hAnsi="Arial" w:cs="Arial" w:hint="default"/>
    </w:rPr>
  </w:style>
  <w:style w:type="character" w:customStyle="1" w:styleId="WW8Num18z2">
    <w:name w:val="WW8Num18z2"/>
    <w:rsid w:val="00F4765E"/>
  </w:style>
  <w:style w:type="character" w:customStyle="1" w:styleId="WW8Num18z3">
    <w:name w:val="WW8Num18z3"/>
    <w:rsid w:val="00F4765E"/>
  </w:style>
  <w:style w:type="character" w:customStyle="1" w:styleId="WW8Num18z4">
    <w:name w:val="WW8Num18z4"/>
    <w:rsid w:val="00F4765E"/>
  </w:style>
  <w:style w:type="character" w:customStyle="1" w:styleId="WW8Num18z5">
    <w:name w:val="WW8Num18z5"/>
    <w:rsid w:val="00F4765E"/>
  </w:style>
  <w:style w:type="character" w:customStyle="1" w:styleId="WW8Num18z6">
    <w:name w:val="WW8Num18z6"/>
    <w:rsid w:val="00F4765E"/>
  </w:style>
  <w:style w:type="character" w:customStyle="1" w:styleId="WW8Num18z7">
    <w:name w:val="WW8Num18z7"/>
    <w:rsid w:val="00F4765E"/>
  </w:style>
  <w:style w:type="character" w:customStyle="1" w:styleId="WW8Num18z8">
    <w:name w:val="WW8Num18z8"/>
    <w:rsid w:val="00F4765E"/>
  </w:style>
  <w:style w:type="character" w:customStyle="1" w:styleId="WW8Num19z0">
    <w:name w:val="WW8Num19z0"/>
    <w:rsid w:val="00F4765E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0">
    <w:name w:val="WW8Num20z0"/>
    <w:rsid w:val="00F4765E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21z0">
    <w:name w:val="WW8Num21z0"/>
    <w:rsid w:val="00F4765E"/>
    <w:rPr>
      <w:rFonts w:ascii="Arial" w:eastAsia="Times New Roman" w:hAnsi="Arial" w:cs="Arial" w:hint="default"/>
    </w:rPr>
  </w:style>
  <w:style w:type="character" w:customStyle="1" w:styleId="WW8Num21z1">
    <w:name w:val="WW8Num21z1"/>
    <w:rsid w:val="00F4765E"/>
    <w:rPr>
      <w:rFonts w:ascii="Courier New" w:hAnsi="Courier New" w:cs="Courier New" w:hint="default"/>
    </w:rPr>
  </w:style>
  <w:style w:type="character" w:customStyle="1" w:styleId="WW8Num21z2">
    <w:name w:val="WW8Num21z2"/>
    <w:rsid w:val="00F4765E"/>
    <w:rPr>
      <w:rFonts w:ascii="Wingdings" w:hAnsi="Wingdings" w:cs="Wingdings" w:hint="default"/>
    </w:rPr>
  </w:style>
  <w:style w:type="character" w:customStyle="1" w:styleId="WW8Num21z3">
    <w:name w:val="WW8Num21z3"/>
    <w:rsid w:val="00F4765E"/>
    <w:rPr>
      <w:rFonts w:ascii="Symbol" w:hAnsi="Symbol" w:cs="Symbol" w:hint="default"/>
    </w:rPr>
  </w:style>
  <w:style w:type="character" w:customStyle="1" w:styleId="WW8Num21z4">
    <w:name w:val="WW8Num21z4"/>
    <w:rsid w:val="00F4765E"/>
  </w:style>
  <w:style w:type="character" w:customStyle="1" w:styleId="WW8Num21z5">
    <w:name w:val="WW8Num21z5"/>
    <w:rsid w:val="00F4765E"/>
  </w:style>
  <w:style w:type="character" w:customStyle="1" w:styleId="WW8Num21z6">
    <w:name w:val="WW8Num21z6"/>
    <w:rsid w:val="00F4765E"/>
  </w:style>
  <w:style w:type="character" w:customStyle="1" w:styleId="WW8Num21z7">
    <w:name w:val="WW8Num21z7"/>
    <w:rsid w:val="00F4765E"/>
  </w:style>
  <w:style w:type="character" w:customStyle="1" w:styleId="WW8Num21z8">
    <w:name w:val="WW8Num21z8"/>
    <w:rsid w:val="00F4765E"/>
  </w:style>
  <w:style w:type="character" w:customStyle="1" w:styleId="WW8Num22z0">
    <w:name w:val="WW8Num22z0"/>
    <w:rsid w:val="00F4765E"/>
  </w:style>
  <w:style w:type="character" w:customStyle="1" w:styleId="WW8Num22z1">
    <w:name w:val="WW8Num22z1"/>
    <w:rsid w:val="00F4765E"/>
    <w:rPr>
      <w:rFonts w:ascii="Arial" w:hAnsi="Arial" w:cs="Arial" w:hint="default"/>
      <w:sz w:val="22"/>
      <w:szCs w:val="22"/>
    </w:rPr>
  </w:style>
  <w:style w:type="character" w:customStyle="1" w:styleId="WW8Num23z0">
    <w:name w:val="WW8Num23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24z0">
    <w:name w:val="WW8Num24z0"/>
    <w:rsid w:val="00F4765E"/>
    <w:rPr>
      <w:rFonts w:ascii="Symbol" w:hAnsi="Symbol" w:cs="Symbol" w:hint="default"/>
    </w:rPr>
  </w:style>
  <w:style w:type="character" w:customStyle="1" w:styleId="WW8Num25z0">
    <w:name w:val="WW8Num25z0"/>
    <w:rsid w:val="00F4765E"/>
    <w:rPr>
      <w:rFonts w:ascii="Arial" w:hAnsi="Arial" w:cs="Arial" w:hint="default"/>
    </w:rPr>
  </w:style>
  <w:style w:type="character" w:customStyle="1" w:styleId="WW8Num26z0">
    <w:name w:val="WW8Num26z0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27z0">
    <w:name w:val="WW8Num27z0"/>
    <w:rsid w:val="00F4765E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28z0">
    <w:name w:val="WW8Num28z0"/>
    <w:rsid w:val="00F4765E"/>
    <w:rPr>
      <w:rFonts w:ascii="Arial" w:hAnsi="Arial" w:cs="Arial" w:hint="default"/>
      <w:sz w:val="22"/>
      <w:szCs w:val="22"/>
    </w:rPr>
  </w:style>
  <w:style w:type="character" w:customStyle="1" w:styleId="WW8Num29z0">
    <w:name w:val="WW8Num29z0"/>
    <w:rsid w:val="00F4765E"/>
    <w:rPr>
      <w:rFonts w:ascii="Verdana" w:eastAsia="Times New Roman" w:hAnsi="Verdana" w:cs="Tahoma" w:hint="default"/>
    </w:rPr>
  </w:style>
  <w:style w:type="character" w:customStyle="1" w:styleId="WW8Num30z0">
    <w:name w:val="WW8Num30z0"/>
    <w:rsid w:val="00F4765E"/>
    <w:rPr>
      <w:rFonts w:ascii="Arial" w:hAnsi="Arial" w:cs="Arial" w:hint="default"/>
      <w:b w:val="0"/>
      <w:bCs w:val="0"/>
    </w:rPr>
  </w:style>
  <w:style w:type="character" w:customStyle="1" w:styleId="WW8Num31z0">
    <w:name w:val="WW8Num31z0"/>
    <w:rsid w:val="00F4765E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31z1">
    <w:name w:val="WW8Num31z1"/>
    <w:rsid w:val="00F4765E"/>
  </w:style>
  <w:style w:type="character" w:customStyle="1" w:styleId="WW8Num31z2">
    <w:name w:val="WW8Num31z2"/>
    <w:rsid w:val="00F4765E"/>
    <w:rPr>
      <w:rFonts w:ascii="Arial" w:hAnsi="Arial" w:cs="Arial" w:hint="default"/>
    </w:rPr>
  </w:style>
  <w:style w:type="character" w:customStyle="1" w:styleId="WW8Num31z3">
    <w:name w:val="WW8Num31z3"/>
    <w:rsid w:val="00F4765E"/>
  </w:style>
  <w:style w:type="character" w:customStyle="1" w:styleId="WW8Num32z0">
    <w:name w:val="WW8Num32z0"/>
    <w:rsid w:val="00F4765E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1">
    <w:name w:val="WW8Num32z1"/>
    <w:rsid w:val="00F4765E"/>
    <w:rPr>
      <w:rFonts w:ascii="Arial" w:hAnsi="Arial" w:cs="Arial" w:hint="default"/>
    </w:rPr>
  </w:style>
  <w:style w:type="character" w:customStyle="1" w:styleId="WW8Num32z2">
    <w:name w:val="WW8Num32z2"/>
    <w:rsid w:val="00F4765E"/>
    <w:rPr>
      <w:rFonts w:ascii="Arial" w:hAnsi="Arial" w:cs="Arial" w:hint="default"/>
    </w:rPr>
  </w:style>
  <w:style w:type="character" w:customStyle="1" w:styleId="WW8Num32z3">
    <w:name w:val="WW8Num32z3"/>
    <w:rsid w:val="00F4765E"/>
  </w:style>
  <w:style w:type="character" w:customStyle="1" w:styleId="WW8Num32z4">
    <w:name w:val="WW8Num32z4"/>
    <w:rsid w:val="00F4765E"/>
  </w:style>
  <w:style w:type="character" w:customStyle="1" w:styleId="WW8Num32z5">
    <w:name w:val="WW8Num32z5"/>
    <w:rsid w:val="00F4765E"/>
  </w:style>
  <w:style w:type="character" w:customStyle="1" w:styleId="WW8Num32z6">
    <w:name w:val="WW8Num32z6"/>
    <w:rsid w:val="00F4765E"/>
  </w:style>
  <w:style w:type="character" w:customStyle="1" w:styleId="WW8Num32z7">
    <w:name w:val="WW8Num32z7"/>
    <w:rsid w:val="00F4765E"/>
  </w:style>
  <w:style w:type="character" w:customStyle="1" w:styleId="WW8Num32z8">
    <w:name w:val="WW8Num32z8"/>
    <w:rsid w:val="00F4765E"/>
  </w:style>
  <w:style w:type="character" w:customStyle="1" w:styleId="WW8Num33z0">
    <w:name w:val="WW8Num33z0"/>
    <w:rsid w:val="00F4765E"/>
    <w:rPr>
      <w:rFonts w:ascii="Arial" w:hAnsi="Arial" w:cs="Arial" w:hint="default"/>
    </w:rPr>
  </w:style>
  <w:style w:type="character" w:customStyle="1" w:styleId="WW8Num34z0">
    <w:name w:val="WW8Num34z0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35z0">
    <w:name w:val="WW8Num35z0"/>
    <w:rsid w:val="00F4765E"/>
  </w:style>
  <w:style w:type="character" w:customStyle="1" w:styleId="WW8Num36z0">
    <w:name w:val="WW8Num36z0"/>
    <w:rsid w:val="00F4765E"/>
  </w:style>
  <w:style w:type="character" w:customStyle="1" w:styleId="WW8Num36z1">
    <w:name w:val="WW8Num36z1"/>
    <w:rsid w:val="00F4765E"/>
  </w:style>
  <w:style w:type="character" w:customStyle="1" w:styleId="WW8Num36z2">
    <w:name w:val="WW8Num36z2"/>
    <w:rsid w:val="00F4765E"/>
  </w:style>
  <w:style w:type="character" w:customStyle="1" w:styleId="WW8Num36z3">
    <w:name w:val="WW8Num36z3"/>
    <w:rsid w:val="00F4765E"/>
  </w:style>
  <w:style w:type="character" w:customStyle="1" w:styleId="WW8Num36z4">
    <w:name w:val="WW8Num36z4"/>
    <w:rsid w:val="00F4765E"/>
  </w:style>
  <w:style w:type="character" w:customStyle="1" w:styleId="WW8Num36z5">
    <w:name w:val="WW8Num36z5"/>
    <w:rsid w:val="00F4765E"/>
  </w:style>
  <w:style w:type="character" w:customStyle="1" w:styleId="WW8Num36z6">
    <w:name w:val="WW8Num36z6"/>
    <w:rsid w:val="00F4765E"/>
  </w:style>
  <w:style w:type="character" w:customStyle="1" w:styleId="WW8Num36z7">
    <w:name w:val="WW8Num36z7"/>
    <w:rsid w:val="00F4765E"/>
  </w:style>
  <w:style w:type="character" w:customStyle="1" w:styleId="WW8Num36z8">
    <w:name w:val="WW8Num36z8"/>
    <w:rsid w:val="00F4765E"/>
  </w:style>
  <w:style w:type="character" w:customStyle="1" w:styleId="WW8Num37z0">
    <w:name w:val="WW8Num37z0"/>
    <w:rsid w:val="00F4765E"/>
    <w:rPr>
      <w:rFonts w:ascii="Times New Roman" w:hAnsi="Times New Roman" w:cs="Times New Roman" w:hint="default"/>
    </w:rPr>
  </w:style>
  <w:style w:type="character" w:customStyle="1" w:styleId="WW8Num38z0">
    <w:name w:val="WW8Num38z0"/>
    <w:rsid w:val="00F4765E"/>
    <w:rPr>
      <w:rFonts w:ascii="Symbol" w:hAnsi="Symbol" w:cs="Symbol" w:hint="default"/>
      <w:sz w:val="16"/>
      <w:szCs w:val="16"/>
    </w:rPr>
  </w:style>
  <w:style w:type="character" w:customStyle="1" w:styleId="WW8Num39z0">
    <w:name w:val="WW8Num39z0"/>
    <w:rsid w:val="00F4765E"/>
  </w:style>
  <w:style w:type="character" w:customStyle="1" w:styleId="WW8Num40z0">
    <w:name w:val="WW8Num40z0"/>
    <w:rsid w:val="00F4765E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WW8Num41z0">
    <w:name w:val="WW8Num41z0"/>
    <w:rsid w:val="00F4765E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41z1">
    <w:name w:val="WW8Num41z1"/>
    <w:rsid w:val="00F4765E"/>
  </w:style>
  <w:style w:type="character" w:customStyle="1" w:styleId="WW8Num41z2">
    <w:name w:val="WW8Num41z2"/>
    <w:rsid w:val="00F4765E"/>
  </w:style>
  <w:style w:type="character" w:customStyle="1" w:styleId="WW8Num41z3">
    <w:name w:val="WW8Num41z3"/>
    <w:rsid w:val="00F4765E"/>
  </w:style>
  <w:style w:type="character" w:customStyle="1" w:styleId="WW8Num41z4">
    <w:name w:val="WW8Num41z4"/>
    <w:rsid w:val="00F4765E"/>
  </w:style>
  <w:style w:type="character" w:customStyle="1" w:styleId="WW8Num41z5">
    <w:name w:val="WW8Num41z5"/>
    <w:rsid w:val="00F4765E"/>
  </w:style>
  <w:style w:type="character" w:customStyle="1" w:styleId="WW8Num41z6">
    <w:name w:val="WW8Num41z6"/>
    <w:rsid w:val="00F4765E"/>
  </w:style>
  <w:style w:type="character" w:customStyle="1" w:styleId="WW8Num41z7">
    <w:name w:val="WW8Num41z7"/>
    <w:rsid w:val="00F4765E"/>
  </w:style>
  <w:style w:type="character" w:customStyle="1" w:styleId="WW8Num41z8">
    <w:name w:val="WW8Num41z8"/>
    <w:rsid w:val="00F4765E"/>
  </w:style>
  <w:style w:type="character" w:customStyle="1" w:styleId="WW8Num42z0">
    <w:name w:val="WW8Num42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43z0">
    <w:name w:val="WW8Num43z0"/>
    <w:rsid w:val="00F4765E"/>
    <w:rPr>
      <w:rFonts w:ascii="Times New Roman" w:hAnsi="Times New Roman" w:cs="Times New Roman" w:hint="default"/>
    </w:rPr>
  </w:style>
  <w:style w:type="character" w:customStyle="1" w:styleId="WW8Num44z0">
    <w:name w:val="WW8Num44z0"/>
    <w:rsid w:val="00F4765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4z1">
    <w:name w:val="WW8Num44z1"/>
    <w:rsid w:val="00F4765E"/>
  </w:style>
  <w:style w:type="character" w:customStyle="1" w:styleId="WW8Num44z2">
    <w:name w:val="WW8Num44z2"/>
    <w:rsid w:val="00F4765E"/>
  </w:style>
  <w:style w:type="character" w:customStyle="1" w:styleId="WW8Num44z3">
    <w:name w:val="WW8Num44z3"/>
    <w:rsid w:val="00F4765E"/>
  </w:style>
  <w:style w:type="character" w:customStyle="1" w:styleId="WW8Num44z4">
    <w:name w:val="WW8Num44z4"/>
    <w:rsid w:val="00F4765E"/>
  </w:style>
  <w:style w:type="character" w:customStyle="1" w:styleId="WW8Num44z5">
    <w:name w:val="WW8Num44z5"/>
    <w:rsid w:val="00F4765E"/>
  </w:style>
  <w:style w:type="character" w:customStyle="1" w:styleId="WW8Num44z6">
    <w:name w:val="WW8Num44z6"/>
    <w:rsid w:val="00F4765E"/>
  </w:style>
  <w:style w:type="character" w:customStyle="1" w:styleId="WW8Num44z7">
    <w:name w:val="WW8Num44z7"/>
    <w:rsid w:val="00F4765E"/>
  </w:style>
  <w:style w:type="character" w:customStyle="1" w:styleId="WW8Num44z8">
    <w:name w:val="WW8Num44z8"/>
    <w:rsid w:val="00F4765E"/>
  </w:style>
  <w:style w:type="character" w:customStyle="1" w:styleId="WW8Num45z0">
    <w:name w:val="WW8Num45z0"/>
    <w:rsid w:val="00F4765E"/>
  </w:style>
  <w:style w:type="character" w:customStyle="1" w:styleId="WW8Num46z0">
    <w:name w:val="WW8Num46z0"/>
    <w:rsid w:val="00F4765E"/>
    <w:rPr>
      <w:rFonts w:ascii="Arial" w:hAnsi="Arial" w:cs="Arial" w:hint="default"/>
      <w:color w:val="000000"/>
      <w:spacing w:val="-3"/>
      <w:sz w:val="22"/>
      <w:szCs w:val="22"/>
      <w:shd w:val="clear" w:color="auto" w:fill="FFFFFF"/>
    </w:rPr>
  </w:style>
  <w:style w:type="character" w:customStyle="1" w:styleId="WW8Num47z0">
    <w:name w:val="WW8Num47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48z0">
    <w:name w:val="WW8Num48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9z0">
    <w:name w:val="WW8Num49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0">
    <w:name w:val="WW8Num50z0"/>
    <w:rsid w:val="00F4765E"/>
    <w:rPr>
      <w:rFonts w:ascii="Times New Roman" w:hAnsi="Times New Roman" w:cs="Times New Roman" w:hint="default"/>
    </w:rPr>
  </w:style>
  <w:style w:type="character" w:customStyle="1" w:styleId="WW8Num51z0">
    <w:name w:val="WW8Num51z0"/>
    <w:rsid w:val="00F4765E"/>
    <w:rPr>
      <w:rFonts w:ascii="Arial" w:hAnsi="Arial" w:cs="Times New Roman" w:hint="default"/>
      <w:i w:val="0"/>
      <w:iCs/>
      <w:sz w:val="22"/>
      <w:szCs w:val="22"/>
    </w:rPr>
  </w:style>
  <w:style w:type="character" w:customStyle="1" w:styleId="WW8Num51z1">
    <w:name w:val="WW8Num51z1"/>
    <w:rsid w:val="00F4765E"/>
    <w:rPr>
      <w:rFonts w:ascii="Times New Roman" w:hAnsi="Times New Roman" w:cs="Times New Roman" w:hint="default"/>
    </w:rPr>
  </w:style>
  <w:style w:type="character" w:customStyle="1" w:styleId="WW8Num51z2">
    <w:name w:val="WW8Num51z2"/>
    <w:rsid w:val="00F4765E"/>
  </w:style>
  <w:style w:type="character" w:customStyle="1" w:styleId="WW8Num51z3">
    <w:name w:val="WW8Num51z3"/>
    <w:rsid w:val="00F4765E"/>
  </w:style>
  <w:style w:type="character" w:customStyle="1" w:styleId="WW8Num51z4">
    <w:name w:val="WW8Num51z4"/>
    <w:rsid w:val="00F4765E"/>
  </w:style>
  <w:style w:type="character" w:customStyle="1" w:styleId="WW8Num51z5">
    <w:name w:val="WW8Num51z5"/>
    <w:rsid w:val="00F4765E"/>
  </w:style>
  <w:style w:type="character" w:customStyle="1" w:styleId="WW8Num51z6">
    <w:name w:val="WW8Num51z6"/>
    <w:rsid w:val="00F4765E"/>
  </w:style>
  <w:style w:type="character" w:customStyle="1" w:styleId="WW8Num51z7">
    <w:name w:val="WW8Num51z7"/>
    <w:rsid w:val="00F4765E"/>
  </w:style>
  <w:style w:type="character" w:customStyle="1" w:styleId="WW8Num51z8">
    <w:name w:val="WW8Num51z8"/>
    <w:rsid w:val="00F4765E"/>
  </w:style>
  <w:style w:type="character" w:customStyle="1" w:styleId="WW8Num52z0">
    <w:name w:val="WW8Num52z0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52z1">
    <w:name w:val="WW8Num52z1"/>
    <w:rsid w:val="00F4765E"/>
  </w:style>
  <w:style w:type="character" w:customStyle="1" w:styleId="WW8Num52z2">
    <w:name w:val="WW8Num52z2"/>
    <w:rsid w:val="00F4765E"/>
    <w:rPr>
      <w:rFonts w:ascii="Times New Roman" w:hAnsi="Times New Roman" w:cs="Times New Roman" w:hint="default"/>
    </w:rPr>
  </w:style>
  <w:style w:type="character" w:customStyle="1" w:styleId="WW8Num52z3">
    <w:name w:val="WW8Num52z3"/>
    <w:rsid w:val="00F4765E"/>
  </w:style>
  <w:style w:type="character" w:customStyle="1" w:styleId="WW8Num52z4">
    <w:name w:val="WW8Num52z4"/>
    <w:rsid w:val="00F4765E"/>
  </w:style>
  <w:style w:type="character" w:customStyle="1" w:styleId="WW8Num52z5">
    <w:name w:val="WW8Num52z5"/>
    <w:rsid w:val="00F4765E"/>
  </w:style>
  <w:style w:type="character" w:customStyle="1" w:styleId="WW8Num52z6">
    <w:name w:val="WW8Num52z6"/>
    <w:rsid w:val="00F4765E"/>
  </w:style>
  <w:style w:type="character" w:customStyle="1" w:styleId="WW8Num52z7">
    <w:name w:val="WW8Num52z7"/>
    <w:rsid w:val="00F4765E"/>
  </w:style>
  <w:style w:type="character" w:customStyle="1" w:styleId="WW8Num52z8">
    <w:name w:val="WW8Num52z8"/>
    <w:rsid w:val="00F4765E"/>
  </w:style>
  <w:style w:type="character" w:customStyle="1" w:styleId="WW8Num53z0">
    <w:name w:val="WW8Num53z0"/>
    <w:rsid w:val="00F4765E"/>
    <w:rPr>
      <w:rFonts w:ascii="Arial" w:hAnsi="Arial" w:cs="Arial" w:hint="default"/>
    </w:rPr>
  </w:style>
  <w:style w:type="character" w:customStyle="1" w:styleId="WW8Num54z0">
    <w:name w:val="WW8Num54z0"/>
    <w:rsid w:val="00F4765E"/>
    <w:rPr>
      <w:rFonts w:ascii="Arial" w:hAnsi="Arial" w:cs="Arial" w:hint="default"/>
      <w:bCs/>
      <w:sz w:val="22"/>
      <w:szCs w:val="22"/>
    </w:rPr>
  </w:style>
  <w:style w:type="character" w:customStyle="1" w:styleId="WW8Num55z0">
    <w:name w:val="WW8Num55z0"/>
    <w:rsid w:val="00F4765E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56z0">
    <w:name w:val="WW8Num56z0"/>
    <w:rsid w:val="00F4765E"/>
    <w:rPr>
      <w:rFonts w:ascii="Wingdings" w:hAnsi="Wingdings" w:cs="Wingdings" w:hint="default"/>
      <w:sz w:val="22"/>
    </w:rPr>
  </w:style>
  <w:style w:type="character" w:customStyle="1" w:styleId="WW8Num57z0">
    <w:name w:val="WW8Num57z0"/>
    <w:rsid w:val="00F4765E"/>
    <w:rPr>
      <w:rFonts w:ascii="Arial" w:hAnsi="Arial" w:cs="Arial" w:hint="default"/>
      <w:sz w:val="22"/>
      <w:szCs w:val="22"/>
    </w:rPr>
  </w:style>
  <w:style w:type="character" w:customStyle="1" w:styleId="WW8Num58z0">
    <w:name w:val="WW8Num58z0"/>
    <w:rsid w:val="00F4765E"/>
    <w:rPr>
      <w:rFonts w:ascii="Arial" w:hAnsi="Arial" w:cs="Arial" w:hint="default"/>
      <w:sz w:val="22"/>
      <w:szCs w:val="22"/>
    </w:rPr>
  </w:style>
  <w:style w:type="character" w:customStyle="1" w:styleId="WW8Num59z0">
    <w:name w:val="WW8Num59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60z0">
    <w:name w:val="WW8Num60z0"/>
    <w:rsid w:val="00F4765E"/>
    <w:rPr>
      <w:rFonts w:ascii="Arial" w:hAnsi="Arial" w:cs="Arial" w:hint="default"/>
      <w:sz w:val="22"/>
      <w:szCs w:val="22"/>
    </w:rPr>
  </w:style>
  <w:style w:type="character" w:customStyle="1" w:styleId="WW8Num60z2">
    <w:name w:val="WW8Num60z2"/>
    <w:rsid w:val="00F4765E"/>
  </w:style>
  <w:style w:type="character" w:customStyle="1" w:styleId="WW8Num61z0">
    <w:name w:val="WW8Num61z0"/>
    <w:rsid w:val="00F4765E"/>
    <w:rPr>
      <w:rFonts w:ascii="Arial" w:hAnsi="Arial" w:cs="Arial" w:hint="default"/>
    </w:rPr>
  </w:style>
  <w:style w:type="character" w:customStyle="1" w:styleId="WW8Num62z0">
    <w:name w:val="WW8Num62z0"/>
    <w:rsid w:val="00F4765E"/>
    <w:rPr>
      <w:rFonts w:ascii="Wingdings" w:hAnsi="Wingdings" w:cs="Wingdings" w:hint="default"/>
      <w:b/>
      <w:bCs w:val="0"/>
      <w:color w:val="000000"/>
      <w:sz w:val="22"/>
      <w:szCs w:val="22"/>
    </w:rPr>
  </w:style>
  <w:style w:type="character" w:customStyle="1" w:styleId="WW8Num63z0">
    <w:name w:val="WW8Num63z0"/>
    <w:rsid w:val="00F4765E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WW8Num64z0">
    <w:name w:val="WW8Num64z0"/>
    <w:rsid w:val="00F4765E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5z0">
    <w:name w:val="WW8Num65z0"/>
    <w:rsid w:val="00F4765E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66z0">
    <w:name w:val="WW8Num66z0"/>
    <w:rsid w:val="00F4765E"/>
    <w:rPr>
      <w:rFonts w:ascii="Arial" w:hAnsi="Arial" w:cs="Arial" w:hint="default"/>
      <w:sz w:val="22"/>
      <w:szCs w:val="22"/>
    </w:rPr>
  </w:style>
  <w:style w:type="character" w:customStyle="1" w:styleId="WW8Num67z0">
    <w:name w:val="WW8Num67z0"/>
    <w:rsid w:val="00F4765E"/>
    <w:rPr>
      <w:rFonts w:ascii="Wingdings" w:hAnsi="Wingdings" w:cs="Wingdings" w:hint="default"/>
    </w:rPr>
  </w:style>
  <w:style w:type="character" w:customStyle="1" w:styleId="WW8Num68z0">
    <w:name w:val="WW8Num68z0"/>
    <w:rsid w:val="00F4765E"/>
    <w:rPr>
      <w:rFonts w:ascii="Arial" w:hAnsi="Arial" w:cs="Arial" w:hint="default"/>
      <w:color w:val="000000"/>
      <w:sz w:val="22"/>
      <w:szCs w:val="22"/>
    </w:rPr>
  </w:style>
  <w:style w:type="character" w:customStyle="1" w:styleId="WW8Num69z0">
    <w:name w:val="WW8Num69z0"/>
    <w:rsid w:val="00F4765E"/>
    <w:rPr>
      <w:rFonts w:ascii="Wingdings" w:hAnsi="Wingdings" w:cs="Wingdings" w:hint="default"/>
      <w:sz w:val="22"/>
      <w:szCs w:val="22"/>
    </w:rPr>
  </w:style>
  <w:style w:type="character" w:customStyle="1" w:styleId="WW8Num70z0">
    <w:name w:val="WW8Num70z0"/>
    <w:rsid w:val="00F4765E"/>
    <w:rPr>
      <w:rFonts w:ascii="Wingdings" w:hAnsi="Wingdings" w:cs="Wingdings" w:hint="default"/>
      <w:sz w:val="18"/>
    </w:rPr>
  </w:style>
  <w:style w:type="character" w:customStyle="1" w:styleId="WW8Num71z0">
    <w:name w:val="WW8Num71z0"/>
    <w:rsid w:val="00F4765E"/>
  </w:style>
  <w:style w:type="character" w:customStyle="1" w:styleId="WW8Num71z1">
    <w:name w:val="WW8Num71z1"/>
    <w:rsid w:val="00F4765E"/>
  </w:style>
  <w:style w:type="character" w:customStyle="1" w:styleId="WW8Num71z2">
    <w:name w:val="WW8Num71z2"/>
    <w:rsid w:val="00F4765E"/>
  </w:style>
  <w:style w:type="character" w:customStyle="1" w:styleId="WW8Num71z3">
    <w:name w:val="WW8Num71z3"/>
    <w:rsid w:val="00F4765E"/>
  </w:style>
  <w:style w:type="character" w:customStyle="1" w:styleId="WW8Num71z4">
    <w:name w:val="WW8Num71z4"/>
    <w:rsid w:val="00F4765E"/>
  </w:style>
  <w:style w:type="character" w:customStyle="1" w:styleId="WW8Num71z5">
    <w:name w:val="WW8Num71z5"/>
    <w:rsid w:val="00F4765E"/>
  </w:style>
  <w:style w:type="character" w:customStyle="1" w:styleId="WW8Num71z6">
    <w:name w:val="WW8Num71z6"/>
    <w:rsid w:val="00F4765E"/>
  </w:style>
  <w:style w:type="character" w:customStyle="1" w:styleId="WW8Num71z7">
    <w:name w:val="WW8Num71z7"/>
    <w:rsid w:val="00F4765E"/>
  </w:style>
  <w:style w:type="character" w:customStyle="1" w:styleId="WW8Num71z8">
    <w:name w:val="WW8Num71z8"/>
    <w:rsid w:val="00F4765E"/>
  </w:style>
  <w:style w:type="character" w:customStyle="1" w:styleId="WW8Num72z0">
    <w:name w:val="WW8Num72z0"/>
    <w:rsid w:val="00F4765E"/>
    <w:rPr>
      <w:rFonts w:ascii="Wingdings" w:hAnsi="Wingdings" w:cs="Wingdings" w:hint="default"/>
      <w:sz w:val="18"/>
    </w:rPr>
  </w:style>
  <w:style w:type="character" w:customStyle="1" w:styleId="WW8Num73z0">
    <w:name w:val="WW8Num73z0"/>
    <w:rsid w:val="00F4765E"/>
    <w:rPr>
      <w:rFonts w:ascii="Times New Roman" w:hAnsi="Times New Roman" w:cs="Times New Roman" w:hint="default"/>
    </w:rPr>
  </w:style>
  <w:style w:type="character" w:customStyle="1" w:styleId="WW8Num74z0">
    <w:name w:val="WW8Num74z0"/>
    <w:rsid w:val="00F4765E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75z0">
    <w:name w:val="WW8Num75z0"/>
    <w:rsid w:val="00F4765E"/>
    <w:rPr>
      <w:rFonts w:ascii="Verdana" w:hAnsi="Verdana" w:cs="Verdana" w:hint="default"/>
    </w:rPr>
  </w:style>
  <w:style w:type="character" w:customStyle="1" w:styleId="WW8Num75z1">
    <w:name w:val="WW8Num75z1"/>
    <w:rsid w:val="00F4765E"/>
  </w:style>
  <w:style w:type="character" w:customStyle="1" w:styleId="WW8Num75z2">
    <w:name w:val="WW8Num75z2"/>
    <w:rsid w:val="00F4765E"/>
  </w:style>
  <w:style w:type="character" w:customStyle="1" w:styleId="WW8Num75z3">
    <w:name w:val="WW8Num75z3"/>
    <w:rsid w:val="00F4765E"/>
  </w:style>
  <w:style w:type="character" w:customStyle="1" w:styleId="WW8Num75z4">
    <w:name w:val="WW8Num75z4"/>
    <w:rsid w:val="00F4765E"/>
  </w:style>
  <w:style w:type="character" w:customStyle="1" w:styleId="WW8Num75z5">
    <w:name w:val="WW8Num75z5"/>
    <w:rsid w:val="00F4765E"/>
  </w:style>
  <w:style w:type="character" w:customStyle="1" w:styleId="WW8Num75z6">
    <w:name w:val="WW8Num75z6"/>
    <w:rsid w:val="00F4765E"/>
  </w:style>
  <w:style w:type="character" w:customStyle="1" w:styleId="WW8Num75z7">
    <w:name w:val="WW8Num75z7"/>
    <w:rsid w:val="00F4765E"/>
  </w:style>
  <w:style w:type="character" w:customStyle="1" w:styleId="WW8Num75z8">
    <w:name w:val="WW8Num75z8"/>
    <w:rsid w:val="00F4765E"/>
  </w:style>
  <w:style w:type="character" w:customStyle="1" w:styleId="WW8Num76z0">
    <w:name w:val="WW8Num76z0"/>
    <w:rsid w:val="00F4765E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76z1">
    <w:name w:val="WW8Num76z1"/>
    <w:rsid w:val="00F4765E"/>
  </w:style>
  <w:style w:type="character" w:customStyle="1" w:styleId="WW8Num76z2">
    <w:name w:val="WW8Num76z2"/>
    <w:rsid w:val="00F4765E"/>
  </w:style>
  <w:style w:type="character" w:customStyle="1" w:styleId="WW8Num76z3">
    <w:name w:val="WW8Num76z3"/>
    <w:rsid w:val="00F4765E"/>
  </w:style>
  <w:style w:type="character" w:customStyle="1" w:styleId="WW8Num76z4">
    <w:name w:val="WW8Num76z4"/>
    <w:rsid w:val="00F4765E"/>
  </w:style>
  <w:style w:type="character" w:customStyle="1" w:styleId="WW8Num76z5">
    <w:name w:val="WW8Num76z5"/>
    <w:rsid w:val="00F4765E"/>
  </w:style>
  <w:style w:type="character" w:customStyle="1" w:styleId="WW8Num76z6">
    <w:name w:val="WW8Num76z6"/>
    <w:rsid w:val="00F4765E"/>
  </w:style>
  <w:style w:type="character" w:customStyle="1" w:styleId="WW8Num76z7">
    <w:name w:val="WW8Num76z7"/>
    <w:rsid w:val="00F4765E"/>
  </w:style>
  <w:style w:type="character" w:customStyle="1" w:styleId="WW8Num76z8">
    <w:name w:val="WW8Num76z8"/>
    <w:rsid w:val="00F4765E"/>
  </w:style>
  <w:style w:type="character" w:customStyle="1" w:styleId="WW8Num77z0">
    <w:name w:val="WW8Num77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7z1">
    <w:name w:val="WW8Num77z1"/>
    <w:rsid w:val="00F4765E"/>
  </w:style>
  <w:style w:type="character" w:customStyle="1" w:styleId="WW8Num77z2">
    <w:name w:val="WW8Num77z2"/>
    <w:rsid w:val="00F4765E"/>
  </w:style>
  <w:style w:type="character" w:customStyle="1" w:styleId="WW8Num77z3">
    <w:name w:val="WW8Num77z3"/>
    <w:rsid w:val="00F4765E"/>
  </w:style>
  <w:style w:type="character" w:customStyle="1" w:styleId="WW8Num77z4">
    <w:name w:val="WW8Num77z4"/>
    <w:rsid w:val="00F4765E"/>
  </w:style>
  <w:style w:type="character" w:customStyle="1" w:styleId="WW8Num77z5">
    <w:name w:val="WW8Num77z5"/>
    <w:rsid w:val="00F4765E"/>
  </w:style>
  <w:style w:type="character" w:customStyle="1" w:styleId="WW8Num77z6">
    <w:name w:val="WW8Num77z6"/>
    <w:rsid w:val="00F4765E"/>
  </w:style>
  <w:style w:type="character" w:customStyle="1" w:styleId="WW8Num77z7">
    <w:name w:val="WW8Num77z7"/>
    <w:rsid w:val="00F4765E"/>
  </w:style>
  <w:style w:type="character" w:customStyle="1" w:styleId="WW8Num77z8">
    <w:name w:val="WW8Num77z8"/>
    <w:rsid w:val="00F4765E"/>
  </w:style>
  <w:style w:type="character" w:customStyle="1" w:styleId="WW8Num78z0">
    <w:name w:val="WW8Num78z0"/>
    <w:rsid w:val="00F4765E"/>
    <w:rPr>
      <w:b w:val="0"/>
      <w:bCs w:val="0"/>
      <w:i w:val="0"/>
      <w:iCs w:val="0"/>
      <w:sz w:val="24"/>
    </w:rPr>
  </w:style>
  <w:style w:type="character" w:customStyle="1" w:styleId="WW8Num78z1">
    <w:name w:val="WW8Num78z1"/>
    <w:rsid w:val="00F4765E"/>
  </w:style>
  <w:style w:type="character" w:customStyle="1" w:styleId="WW8Num78z2">
    <w:name w:val="WW8Num78z2"/>
    <w:rsid w:val="00F4765E"/>
  </w:style>
  <w:style w:type="character" w:customStyle="1" w:styleId="WW8Num78z3">
    <w:name w:val="WW8Num78z3"/>
    <w:rsid w:val="00F4765E"/>
  </w:style>
  <w:style w:type="character" w:customStyle="1" w:styleId="WW8Num78z4">
    <w:name w:val="WW8Num78z4"/>
    <w:rsid w:val="00F4765E"/>
  </w:style>
  <w:style w:type="character" w:customStyle="1" w:styleId="WW8Num78z5">
    <w:name w:val="WW8Num78z5"/>
    <w:rsid w:val="00F4765E"/>
  </w:style>
  <w:style w:type="character" w:customStyle="1" w:styleId="WW8Num78z6">
    <w:name w:val="WW8Num78z6"/>
    <w:rsid w:val="00F4765E"/>
  </w:style>
  <w:style w:type="character" w:customStyle="1" w:styleId="WW8Num78z7">
    <w:name w:val="WW8Num78z7"/>
    <w:rsid w:val="00F4765E"/>
  </w:style>
  <w:style w:type="character" w:customStyle="1" w:styleId="WW8Num78z8">
    <w:name w:val="WW8Num78z8"/>
    <w:rsid w:val="00F4765E"/>
  </w:style>
  <w:style w:type="character" w:customStyle="1" w:styleId="WW8Num79z0">
    <w:name w:val="WW8Num79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F4765E"/>
  </w:style>
  <w:style w:type="character" w:customStyle="1" w:styleId="WW8Num79z2">
    <w:name w:val="WW8Num79z2"/>
    <w:rsid w:val="00F4765E"/>
  </w:style>
  <w:style w:type="character" w:customStyle="1" w:styleId="WW8Num79z3">
    <w:name w:val="WW8Num79z3"/>
    <w:rsid w:val="00F4765E"/>
  </w:style>
  <w:style w:type="character" w:customStyle="1" w:styleId="WW8Num79z4">
    <w:name w:val="WW8Num79z4"/>
    <w:rsid w:val="00F4765E"/>
  </w:style>
  <w:style w:type="character" w:customStyle="1" w:styleId="WW8Num79z5">
    <w:name w:val="WW8Num79z5"/>
    <w:rsid w:val="00F4765E"/>
  </w:style>
  <w:style w:type="character" w:customStyle="1" w:styleId="WW8Num79z6">
    <w:name w:val="WW8Num79z6"/>
    <w:rsid w:val="00F4765E"/>
  </w:style>
  <w:style w:type="character" w:customStyle="1" w:styleId="WW8Num79z7">
    <w:name w:val="WW8Num79z7"/>
    <w:rsid w:val="00F4765E"/>
  </w:style>
  <w:style w:type="character" w:customStyle="1" w:styleId="WW8Num79z8">
    <w:name w:val="WW8Num79z8"/>
    <w:rsid w:val="00F4765E"/>
  </w:style>
  <w:style w:type="character" w:customStyle="1" w:styleId="WW8Num80z0">
    <w:name w:val="WW8Num80z0"/>
    <w:rsid w:val="00F4765E"/>
    <w:rPr>
      <w:rFonts w:ascii="Arial" w:hAnsi="Arial" w:cs="Arial" w:hint="default"/>
      <w:b/>
      <w:bCs/>
      <w:color w:val="auto"/>
      <w:sz w:val="22"/>
      <w:szCs w:val="22"/>
      <w:shd w:val="clear" w:color="auto" w:fill="FFFFFF"/>
    </w:rPr>
  </w:style>
  <w:style w:type="character" w:customStyle="1" w:styleId="WW8Num80z1">
    <w:name w:val="WW8Num80z1"/>
    <w:rsid w:val="00F4765E"/>
  </w:style>
  <w:style w:type="character" w:customStyle="1" w:styleId="WW8Num80z2">
    <w:name w:val="WW8Num80z2"/>
    <w:rsid w:val="00F4765E"/>
  </w:style>
  <w:style w:type="character" w:customStyle="1" w:styleId="WW8Num80z3">
    <w:name w:val="WW8Num80z3"/>
    <w:rsid w:val="00F4765E"/>
  </w:style>
  <w:style w:type="character" w:customStyle="1" w:styleId="WW8Num80z4">
    <w:name w:val="WW8Num80z4"/>
    <w:rsid w:val="00F4765E"/>
  </w:style>
  <w:style w:type="character" w:customStyle="1" w:styleId="WW8Num80z5">
    <w:name w:val="WW8Num80z5"/>
    <w:rsid w:val="00F4765E"/>
  </w:style>
  <w:style w:type="character" w:customStyle="1" w:styleId="WW8Num80z6">
    <w:name w:val="WW8Num80z6"/>
    <w:rsid w:val="00F4765E"/>
  </w:style>
  <w:style w:type="character" w:customStyle="1" w:styleId="WW8Num80z7">
    <w:name w:val="WW8Num80z7"/>
    <w:rsid w:val="00F4765E"/>
  </w:style>
  <w:style w:type="character" w:customStyle="1" w:styleId="WW8Num80z8">
    <w:name w:val="WW8Num80z8"/>
    <w:rsid w:val="00F4765E"/>
  </w:style>
  <w:style w:type="character" w:customStyle="1" w:styleId="WW8Num81z0">
    <w:name w:val="WW8Num81z0"/>
    <w:rsid w:val="00F4765E"/>
    <w:rPr>
      <w:rFonts w:ascii="Times New Roman" w:hAnsi="Times New Roman" w:cs="Times New Roman" w:hint="default"/>
      <w:b w:val="0"/>
      <w:bCs w:val="0"/>
    </w:rPr>
  </w:style>
  <w:style w:type="character" w:customStyle="1" w:styleId="WW8Num81z1">
    <w:name w:val="WW8Num81z1"/>
    <w:rsid w:val="00F4765E"/>
    <w:rPr>
      <w:rFonts w:ascii="Times New Roman" w:hAnsi="Times New Roman" w:cs="Times New Roman" w:hint="default"/>
    </w:rPr>
  </w:style>
  <w:style w:type="character" w:customStyle="1" w:styleId="WW8Num81z2">
    <w:name w:val="WW8Num81z2"/>
    <w:rsid w:val="00F4765E"/>
  </w:style>
  <w:style w:type="character" w:customStyle="1" w:styleId="WW8Num81z3">
    <w:name w:val="WW8Num81z3"/>
    <w:rsid w:val="00F4765E"/>
  </w:style>
  <w:style w:type="character" w:customStyle="1" w:styleId="WW8Num81z4">
    <w:name w:val="WW8Num81z4"/>
    <w:rsid w:val="00F4765E"/>
  </w:style>
  <w:style w:type="character" w:customStyle="1" w:styleId="WW8Num81z5">
    <w:name w:val="WW8Num81z5"/>
    <w:rsid w:val="00F4765E"/>
  </w:style>
  <w:style w:type="character" w:customStyle="1" w:styleId="WW8Num81z6">
    <w:name w:val="WW8Num81z6"/>
    <w:rsid w:val="00F4765E"/>
  </w:style>
  <w:style w:type="character" w:customStyle="1" w:styleId="WW8Num81z7">
    <w:name w:val="WW8Num81z7"/>
    <w:rsid w:val="00F4765E"/>
  </w:style>
  <w:style w:type="character" w:customStyle="1" w:styleId="WW8Num81z8">
    <w:name w:val="WW8Num81z8"/>
    <w:rsid w:val="00F4765E"/>
  </w:style>
  <w:style w:type="character" w:customStyle="1" w:styleId="WW8Num82z0">
    <w:name w:val="WW8Num82z0"/>
    <w:rsid w:val="00F4765E"/>
    <w:rPr>
      <w:rFonts w:ascii="Verdana" w:hAnsi="Verdana" w:cs="Verdana" w:hint="default"/>
      <w:sz w:val="16"/>
      <w:szCs w:val="16"/>
    </w:rPr>
  </w:style>
  <w:style w:type="character" w:customStyle="1" w:styleId="WW8Num82z1">
    <w:name w:val="WW8Num82z1"/>
    <w:rsid w:val="00F4765E"/>
  </w:style>
  <w:style w:type="character" w:customStyle="1" w:styleId="WW8Num82z2">
    <w:name w:val="WW8Num82z2"/>
    <w:rsid w:val="00F4765E"/>
  </w:style>
  <w:style w:type="character" w:customStyle="1" w:styleId="WW8Num82z3">
    <w:name w:val="WW8Num82z3"/>
    <w:rsid w:val="00F4765E"/>
  </w:style>
  <w:style w:type="character" w:customStyle="1" w:styleId="WW8Num82z4">
    <w:name w:val="WW8Num82z4"/>
    <w:rsid w:val="00F4765E"/>
  </w:style>
  <w:style w:type="character" w:customStyle="1" w:styleId="WW8Num82z5">
    <w:name w:val="WW8Num82z5"/>
    <w:rsid w:val="00F4765E"/>
  </w:style>
  <w:style w:type="character" w:customStyle="1" w:styleId="WW8Num82z6">
    <w:name w:val="WW8Num82z6"/>
    <w:rsid w:val="00F4765E"/>
  </w:style>
  <w:style w:type="character" w:customStyle="1" w:styleId="WW8Num82z7">
    <w:name w:val="WW8Num82z7"/>
    <w:rsid w:val="00F4765E"/>
  </w:style>
  <w:style w:type="character" w:customStyle="1" w:styleId="WW8Num82z8">
    <w:name w:val="WW8Num82z8"/>
    <w:rsid w:val="00F4765E"/>
  </w:style>
  <w:style w:type="character" w:customStyle="1" w:styleId="WW8Num83z0">
    <w:name w:val="WW8Num83z0"/>
    <w:rsid w:val="00F4765E"/>
    <w:rPr>
      <w:rFonts w:ascii="Arial" w:hAnsi="Arial" w:cs="Arial" w:hint="default"/>
    </w:rPr>
  </w:style>
  <w:style w:type="character" w:customStyle="1" w:styleId="WW8Num83z1">
    <w:name w:val="WW8Num83z1"/>
    <w:rsid w:val="00F4765E"/>
  </w:style>
  <w:style w:type="character" w:customStyle="1" w:styleId="WW8Num83z2">
    <w:name w:val="WW8Num83z2"/>
    <w:rsid w:val="00F4765E"/>
  </w:style>
  <w:style w:type="character" w:customStyle="1" w:styleId="WW8Num83z3">
    <w:name w:val="WW8Num83z3"/>
    <w:rsid w:val="00F4765E"/>
  </w:style>
  <w:style w:type="character" w:customStyle="1" w:styleId="WW8Num83z4">
    <w:name w:val="WW8Num83z4"/>
    <w:rsid w:val="00F4765E"/>
  </w:style>
  <w:style w:type="character" w:customStyle="1" w:styleId="WW8Num83z5">
    <w:name w:val="WW8Num83z5"/>
    <w:rsid w:val="00F4765E"/>
  </w:style>
  <w:style w:type="character" w:customStyle="1" w:styleId="WW8Num83z6">
    <w:name w:val="WW8Num83z6"/>
    <w:rsid w:val="00F4765E"/>
  </w:style>
  <w:style w:type="character" w:customStyle="1" w:styleId="WW8Num83z7">
    <w:name w:val="WW8Num83z7"/>
    <w:rsid w:val="00F4765E"/>
  </w:style>
  <w:style w:type="character" w:customStyle="1" w:styleId="WW8Num83z8">
    <w:name w:val="WW8Num83z8"/>
    <w:rsid w:val="00F4765E"/>
  </w:style>
  <w:style w:type="character" w:customStyle="1" w:styleId="WW8Num84z0">
    <w:name w:val="WW8Num84z0"/>
    <w:rsid w:val="00F4765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84z1">
    <w:name w:val="WW8Num84z1"/>
    <w:rsid w:val="00F4765E"/>
  </w:style>
  <w:style w:type="character" w:customStyle="1" w:styleId="WW8Num84z2">
    <w:name w:val="WW8Num84z2"/>
    <w:rsid w:val="00F4765E"/>
  </w:style>
  <w:style w:type="character" w:customStyle="1" w:styleId="WW8Num84z3">
    <w:name w:val="WW8Num84z3"/>
    <w:rsid w:val="00F4765E"/>
  </w:style>
  <w:style w:type="character" w:customStyle="1" w:styleId="WW8Num84z4">
    <w:name w:val="WW8Num84z4"/>
    <w:rsid w:val="00F4765E"/>
  </w:style>
  <w:style w:type="character" w:customStyle="1" w:styleId="WW8Num84z5">
    <w:name w:val="WW8Num84z5"/>
    <w:rsid w:val="00F4765E"/>
  </w:style>
  <w:style w:type="character" w:customStyle="1" w:styleId="WW8Num84z6">
    <w:name w:val="WW8Num84z6"/>
    <w:rsid w:val="00F4765E"/>
  </w:style>
  <w:style w:type="character" w:customStyle="1" w:styleId="WW8Num84z7">
    <w:name w:val="WW8Num84z7"/>
    <w:rsid w:val="00F4765E"/>
  </w:style>
  <w:style w:type="character" w:customStyle="1" w:styleId="WW8Num84z8">
    <w:name w:val="WW8Num84z8"/>
    <w:rsid w:val="00F4765E"/>
  </w:style>
  <w:style w:type="character" w:customStyle="1" w:styleId="WW8Num85z0">
    <w:name w:val="WW8Num85z0"/>
    <w:rsid w:val="00F4765E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85z1">
    <w:name w:val="WW8Num85z1"/>
    <w:rsid w:val="00F4765E"/>
  </w:style>
  <w:style w:type="character" w:customStyle="1" w:styleId="WW8Num85z2">
    <w:name w:val="WW8Num85z2"/>
    <w:rsid w:val="00F4765E"/>
  </w:style>
  <w:style w:type="character" w:customStyle="1" w:styleId="WW8Num85z3">
    <w:name w:val="WW8Num85z3"/>
    <w:rsid w:val="00F4765E"/>
  </w:style>
  <w:style w:type="character" w:customStyle="1" w:styleId="WW8Num85z4">
    <w:name w:val="WW8Num85z4"/>
    <w:rsid w:val="00F4765E"/>
  </w:style>
  <w:style w:type="character" w:customStyle="1" w:styleId="WW8Num85z5">
    <w:name w:val="WW8Num85z5"/>
    <w:rsid w:val="00F4765E"/>
  </w:style>
  <w:style w:type="character" w:customStyle="1" w:styleId="WW8Num85z6">
    <w:name w:val="WW8Num85z6"/>
    <w:rsid w:val="00F4765E"/>
  </w:style>
  <w:style w:type="character" w:customStyle="1" w:styleId="WW8Num85z7">
    <w:name w:val="WW8Num85z7"/>
    <w:rsid w:val="00F4765E"/>
  </w:style>
  <w:style w:type="character" w:customStyle="1" w:styleId="WW8Num85z8">
    <w:name w:val="WW8Num85z8"/>
    <w:rsid w:val="00F4765E"/>
  </w:style>
  <w:style w:type="character" w:customStyle="1" w:styleId="WW8Num10z1">
    <w:name w:val="WW8Num10z1"/>
    <w:rsid w:val="00F4765E"/>
  </w:style>
  <w:style w:type="character" w:customStyle="1" w:styleId="WW8Num10z2">
    <w:name w:val="WW8Num10z2"/>
    <w:rsid w:val="00F4765E"/>
  </w:style>
  <w:style w:type="character" w:customStyle="1" w:styleId="WW8Num10z3">
    <w:name w:val="WW8Num10z3"/>
    <w:rsid w:val="00F4765E"/>
  </w:style>
  <w:style w:type="character" w:customStyle="1" w:styleId="WW8Num10z4">
    <w:name w:val="WW8Num10z4"/>
    <w:rsid w:val="00F4765E"/>
  </w:style>
  <w:style w:type="character" w:customStyle="1" w:styleId="WW8Num10z5">
    <w:name w:val="WW8Num10z5"/>
    <w:rsid w:val="00F4765E"/>
  </w:style>
  <w:style w:type="character" w:customStyle="1" w:styleId="WW8Num10z6">
    <w:name w:val="WW8Num10z6"/>
    <w:rsid w:val="00F4765E"/>
  </w:style>
  <w:style w:type="character" w:customStyle="1" w:styleId="WW8Num10z7">
    <w:name w:val="WW8Num10z7"/>
    <w:rsid w:val="00F4765E"/>
  </w:style>
  <w:style w:type="character" w:customStyle="1" w:styleId="WW8Num10z8">
    <w:name w:val="WW8Num10z8"/>
    <w:rsid w:val="00F4765E"/>
  </w:style>
  <w:style w:type="character" w:customStyle="1" w:styleId="WW8Num16z1">
    <w:name w:val="WW8Num16z1"/>
    <w:rsid w:val="00F4765E"/>
    <w:rPr>
      <w:rFonts w:ascii="Arial" w:hAnsi="Arial" w:cs="Arial" w:hint="default"/>
    </w:rPr>
  </w:style>
  <w:style w:type="character" w:customStyle="1" w:styleId="WW8Num16z3">
    <w:name w:val="WW8Num16z3"/>
    <w:rsid w:val="00F4765E"/>
  </w:style>
  <w:style w:type="character" w:customStyle="1" w:styleId="WW8Num16z6">
    <w:name w:val="WW8Num16z6"/>
    <w:rsid w:val="00F4765E"/>
  </w:style>
  <w:style w:type="character" w:customStyle="1" w:styleId="WW8Num20z1">
    <w:name w:val="WW8Num20z1"/>
    <w:rsid w:val="00F4765E"/>
    <w:rPr>
      <w:rFonts w:ascii="Arial" w:hAnsi="Arial" w:cs="Arial" w:hint="default"/>
    </w:rPr>
  </w:style>
  <w:style w:type="character" w:customStyle="1" w:styleId="WW8Num20z2">
    <w:name w:val="WW8Num20z2"/>
    <w:rsid w:val="00F4765E"/>
  </w:style>
  <w:style w:type="character" w:customStyle="1" w:styleId="WW8Num20z3">
    <w:name w:val="WW8Num20z3"/>
    <w:rsid w:val="00F4765E"/>
  </w:style>
  <w:style w:type="character" w:customStyle="1" w:styleId="WW8Num20z4">
    <w:name w:val="WW8Num20z4"/>
    <w:rsid w:val="00F4765E"/>
  </w:style>
  <w:style w:type="character" w:customStyle="1" w:styleId="WW8Num20z5">
    <w:name w:val="WW8Num20z5"/>
    <w:rsid w:val="00F4765E"/>
  </w:style>
  <w:style w:type="character" w:customStyle="1" w:styleId="WW8Num20z6">
    <w:name w:val="WW8Num20z6"/>
    <w:rsid w:val="00F4765E"/>
  </w:style>
  <w:style w:type="character" w:customStyle="1" w:styleId="WW8Num20z7">
    <w:name w:val="WW8Num20z7"/>
    <w:rsid w:val="00F4765E"/>
  </w:style>
  <w:style w:type="character" w:customStyle="1" w:styleId="WW8Num20z8">
    <w:name w:val="WW8Num20z8"/>
    <w:rsid w:val="00F4765E"/>
  </w:style>
  <w:style w:type="character" w:customStyle="1" w:styleId="WW8Num23z1">
    <w:name w:val="WW8Num23z1"/>
    <w:rsid w:val="00F4765E"/>
    <w:rPr>
      <w:rFonts w:ascii="Arial" w:hAnsi="Arial" w:cs="Arial" w:hint="default"/>
    </w:rPr>
  </w:style>
  <w:style w:type="character" w:customStyle="1" w:styleId="WW8Num23z2">
    <w:name w:val="WW8Num23z2"/>
    <w:rsid w:val="00F4765E"/>
  </w:style>
  <w:style w:type="character" w:customStyle="1" w:styleId="WW8Num23z3">
    <w:name w:val="WW8Num23z3"/>
    <w:rsid w:val="00F4765E"/>
  </w:style>
  <w:style w:type="character" w:customStyle="1" w:styleId="WW8Num23z4">
    <w:name w:val="WW8Num23z4"/>
    <w:rsid w:val="00F4765E"/>
  </w:style>
  <w:style w:type="character" w:customStyle="1" w:styleId="WW8Num23z5">
    <w:name w:val="WW8Num23z5"/>
    <w:rsid w:val="00F4765E"/>
  </w:style>
  <w:style w:type="character" w:customStyle="1" w:styleId="WW8Num23z6">
    <w:name w:val="WW8Num23z6"/>
    <w:rsid w:val="00F4765E"/>
  </w:style>
  <w:style w:type="character" w:customStyle="1" w:styleId="WW8Num23z7">
    <w:name w:val="WW8Num23z7"/>
    <w:rsid w:val="00F4765E"/>
  </w:style>
  <w:style w:type="character" w:customStyle="1" w:styleId="WW8Num23z8">
    <w:name w:val="WW8Num23z8"/>
    <w:rsid w:val="00F4765E"/>
  </w:style>
  <w:style w:type="character" w:customStyle="1" w:styleId="WW8Num24z1">
    <w:name w:val="WW8Num24z1"/>
    <w:rsid w:val="00F4765E"/>
    <w:rPr>
      <w:rFonts w:ascii="Courier New" w:hAnsi="Courier New" w:cs="Courier New" w:hint="default"/>
    </w:rPr>
  </w:style>
  <w:style w:type="character" w:customStyle="1" w:styleId="WW8Num34z1">
    <w:name w:val="WW8Num34z1"/>
    <w:rsid w:val="00F4765E"/>
    <w:rPr>
      <w:rFonts w:ascii="Times New Roman" w:hAnsi="Times New Roman" w:cs="Times New Roman" w:hint="default"/>
    </w:rPr>
  </w:style>
  <w:style w:type="character" w:customStyle="1" w:styleId="WW8Num34z2">
    <w:name w:val="WW8Num34z2"/>
    <w:rsid w:val="00F4765E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3">
    <w:name w:val="WW8Num34z3"/>
    <w:rsid w:val="00F4765E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35z1">
    <w:name w:val="WW8Num35z1"/>
    <w:rsid w:val="00F4765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35z2">
    <w:name w:val="WW8Num35z2"/>
    <w:rsid w:val="00F4765E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35z3">
    <w:name w:val="WW8Num35z3"/>
    <w:rsid w:val="00F4765E"/>
  </w:style>
  <w:style w:type="character" w:customStyle="1" w:styleId="WW8Num35z4">
    <w:name w:val="WW8Num35z4"/>
    <w:rsid w:val="00F4765E"/>
  </w:style>
  <w:style w:type="character" w:customStyle="1" w:styleId="WW8Num35z5">
    <w:name w:val="WW8Num35z5"/>
    <w:rsid w:val="00F4765E"/>
  </w:style>
  <w:style w:type="character" w:customStyle="1" w:styleId="WW8Num35z6">
    <w:name w:val="WW8Num35z6"/>
    <w:rsid w:val="00F4765E"/>
  </w:style>
  <w:style w:type="character" w:customStyle="1" w:styleId="WW8Num35z7">
    <w:name w:val="WW8Num35z7"/>
    <w:rsid w:val="00F4765E"/>
  </w:style>
  <w:style w:type="character" w:customStyle="1" w:styleId="WW8Num35z8">
    <w:name w:val="WW8Num35z8"/>
    <w:rsid w:val="00F4765E"/>
  </w:style>
  <w:style w:type="character" w:customStyle="1" w:styleId="WW8Num40z1">
    <w:name w:val="WW8Num40z1"/>
    <w:rsid w:val="00F4765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0z2">
    <w:name w:val="WW8Num40z2"/>
    <w:rsid w:val="00F4765E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40z3">
    <w:name w:val="WW8Num40z3"/>
    <w:rsid w:val="00F4765E"/>
  </w:style>
  <w:style w:type="character" w:customStyle="1" w:styleId="WW8Num40z4">
    <w:name w:val="WW8Num40z4"/>
    <w:rsid w:val="00F4765E"/>
  </w:style>
  <w:style w:type="character" w:customStyle="1" w:styleId="WW8Num40z5">
    <w:name w:val="WW8Num40z5"/>
    <w:rsid w:val="00F4765E"/>
  </w:style>
  <w:style w:type="character" w:customStyle="1" w:styleId="WW8Num40z6">
    <w:name w:val="WW8Num40z6"/>
    <w:rsid w:val="00F4765E"/>
  </w:style>
  <w:style w:type="character" w:customStyle="1" w:styleId="WW8Num40z7">
    <w:name w:val="WW8Num40z7"/>
    <w:rsid w:val="00F4765E"/>
  </w:style>
  <w:style w:type="character" w:customStyle="1" w:styleId="WW8Num40z8">
    <w:name w:val="WW8Num40z8"/>
    <w:rsid w:val="00F4765E"/>
  </w:style>
  <w:style w:type="character" w:customStyle="1" w:styleId="WW8Num45z3">
    <w:name w:val="WW8Num45z3"/>
    <w:rsid w:val="00F4765E"/>
  </w:style>
  <w:style w:type="character" w:customStyle="1" w:styleId="WW8Num48z1">
    <w:name w:val="WW8Num48z1"/>
    <w:rsid w:val="00F4765E"/>
  </w:style>
  <w:style w:type="character" w:customStyle="1" w:styleId="WW8Num48z2">
    <w:name w:val="WW8Num48z2"/>
    <w:rsid w:val="00F4765E"/>
  </w:style>
  <w:style w:type="character" w:customStyle="1" w:styleId="WW8Num48z3">
    <w:name w:val="WW8Num48z3"/>
    <w:rsid w:val="00F4765E"/>
  </w:style>
  <w:style w:type="character" w:customStyle="1" w:styleId="WW8Num48z4">
    <w:name w:val="WW8Num48z4"/>
    <w:rsid w:val="00F4765E"/>
  </w:style>
  <w:style w:type="character" w:customStyle="1" w:styleId="WW8Num48z5">
    <w:name w:val="WW8Num48z5"/>
    <w:rsid w:val="00F4765E"/>
  </w:style>
  <w:style w:type="character" w:customStyle="1" w:styleId="WW8Num48z6">
    <w:name w:val="WW8Num48z6"/>
    <w:rsid w:val="00F4765E"/>
  </w:style>
  <w:style w:type="character" w:customStyle="1" w:styleId="WW8Num48z7">
    <w:name w:val="WW8Num48z7"/>
    <w:rsid w:val="00F4765E"/>
  </w:style>
  <w:style w:type="character" w:customStyle="1" w:styleId="WW8Num48z8">
    <w:name w:val="WW8Num48z8"/>
    <w:rsid w:val="00F4765E"/>
  </w:style>
  <w:style w:type="character" w:customStyle="1" w:styleId="WW8Num57z1">
    <w:name w:val="WW8Num57z1"/>
    <w:rsid w:val="00F4765E"/>
    <w:rPr>
      <w:rFonts w:ascii="Arial" w:hAnsi="Arial" w:cs="Arial" w:hint="default"/>
    </w:rPr>
  </w:style>
  <w:style w:type="character" w:customStyle="1" w:styleId="WW8Num57z2">
    <w:name w:val="WW8Num57z2"/>
    <w:rsid w:val="00F4765E"/>
  </w:style>
  <w:style w:type="character" w:customStyle="1" w:styleId="WW8Num57z3">
    <w:name w:val="WW8Num57z3"/>
    <w:rsid w:val="00F4765E"/>
  </w:style>
  <w:style w:type="character" w:customStyle="1" w:styleId="WW8Num57z4">
    <w:name w:val="WW8Num57z4"/>
    <w:rsid w:val="00F4765E"/>
  </w:style>
  <w:style w:type="character" w:customStyle="1" w:styleId="WW8Num57z5">
    <w:name w:val="WW8Num57z5"/>
    <w:rsid w:val="00F4765E"/>
  </w:style>
  <w:style w:type="character" w:customStyle="1" w:styleId="WW8Num57z6">
    <w:name w:val="WW8Num57z6"/>
    <w:rsid w:val="00F4765E"/>
  </w:style>
  <w:style w:type="character" w:customStyle="1" w:styleId="WW8Num57z7">
    <w:name w:val="WW8Num57z7"/>
    <w:rsid w:val="00F4765E"/>
  </w:style>
  <w:style w:type="character" w:customStyle="1" w:styleId="WW8Num57z8">
    <w:name w:val="WW8Num57z8"/>
    <w:rsid w:val="00F4765E"/>
  </w:style>
  <w:style w:type="character" w:customStyle="1" w:styleId="WW8Num58z1">
    <w:name w:val="WW8Num58z1"/>
    <w:rsid w:val="00F4765E"/>
  </w:style>
  <w:style w:type="character" w:customStyle="1" w:styleId="WW8Num58z2">
    <w:name w:val="WW8Num58z2"/>
    <w:rsid w:val="00F4765E"/>
  </w:style>
  <w:style w:type="character" w:customStyle="1" w:styleId="WW8Num58z3">
    <w:name w:val="WW8Num58z3"/>
    <w:rsid w:val="00F4765E"/>
  </w:style>
  <w:style w:type="character" w:customStyle="1" w:styleId="WW8Num58z4">
    <w:name w:val="WW8Num58z4"/>
    <w:rsid w:val="00F4765E"/>
  </w:style>
  <w:style w:type="character" w:customStyle="1" w:styleId="WW8Num58z5">
    <w:name w:val="WW8Num58z5"/>
    <w:rsid w:val="00F4765E"/>
  </w:style>
  <w:style w:type="character" w:customStyle="1" w:styleId="WW8Num58z6">
    <w:name w:val="WW8Num58z6"/>
    <w:rsid w:val="00F4765E"/>
  </w:style>
  <w:style w:type="character" w:customStyle="1" w:styleId="WW8Num58z7">
    <w:name w:val="WW8Num58z7"/>
    <w:rsid w:val="00F4765E"/>
  </w:style>
  <w:style w:type="character" w:customStyle="1" w:styleId="WW8Num58z8">
    <w:name w:val="WW8Num58z8"/>
    <w:rsid w:val="00F4765E"/>
  </w:style>
  <w:style w:type="character" w:customStyle="1" w:styleId="WW8Num66z2">
    <w:name w:val="WW8Num66z2"/>
    <w:rsid w:val="00F4765E"/>
  </w:style>
  <w:style w:type="character" w:customStyle="1" w:styleId="WW8Num86z0">
    <w:name w:val="WW8Num86z0"/>
    <w:rsid w:val="00F4765E"/>
    <w:rPr>
      <w:rFonts w:ascii="Arial" w:hAnsi="Arial" w:cs="Arial" w:hint="default"/>
      <w:sz w:val="22"/>
      <w:szCs w:val="22"/>
    </w:rPr>
  </w:style>
  <w:style w:type="character" w:customStyle="1" w:styleId="WW8Num86z1">
    <w:name w:val="WW8Num86z1"/>
    <w:rsid w:val="00F4765E"/>
  </w:style>
  <w:style w:type="character" w:customStyle="1" w:styleId="WW8Num86z2">
    <w:name w:val="WW8Num86z2"/>
    <w:rsid w:val="00F4765E"/>
  </w:style>
  <w:style w:type="character" w:customStyle="1" w:styleId="WW8Num86z3">
    <w:name w:val="WW8Num86z3"/>
    <w:rsid w:val="00F4765E"/>
  </w:style>
  <w:style w:type="character" w:customStyle="1" w:styleId="WW8Num86z4">
    <w:name w:val="WW8Num86z4"/>
    <w:rsid w:val="00F4765E"/>
  </w:style>
  <w:style w:type="character" w:customStyle="1" w:styleId="WW8Num86z5">
    <w:name w:val="WW8Num86z5"/>
    <w:rsid w:val="00F4765E"/>
  </w:style>
  <w:style w:type="character" w:customStyle="1" w:styleId="WW8Num86z6">
    <w:name w:val="WW8Num86z6"/>
    <w:rsid w:val="00F4765E"/>
  </w:style>
  <w:style w:type="character" w:customStyle="1" w:styleId="WW8Num86z7">
    <w:name w:val="WW8Num86z7"/>
    <w:rsid w:val="00F4765E"/>
  </w:style>
  <w:style w:type="character" w:customStyle="1" w:styleId="WW8Num86z8">
    <w:name w:val="WW8Num86z8"/>
    <w:rsid w:val="00F4765E"/>
  </w:style>
  <w:style w:type="character" w:customStyle="1" w:styleId="WW8Num87z0">
    <w:name w:val="WW8Num87z0"/>
    <w:rsid w:val="00F4765E"/>
  </w:style>
  <w:style w:type="character" w:customStyle="1" w:styleId="WW8Num87z1">
    <w:name w:val="WW8Num87z1"/>
    <w:rsid w:val="00F4765E"/>
  </w:style>
  <w:style w:type="character" w:customStyle="1" w:styleId="WW8Num87z2">
    <w:name w:val="WW8Num87z2"/>
    <w:rsid w:val="00F4765E"/>
  </w:style>
  <w:style w:type="character" w:customStyle="1" w:styleId="WW8Num87z3">
    <w:name w:val="WW8Num87z3"/>
    <w:rsid w:val="00F4765E"/>
  </w:style>
  <w:style w:type="character" w:customStyle="1" w:styleId="WW8Num87z4">
    <w:name w:val="WW8Num87z4"/>
    <w:rsid w:val="00F4765E"/>
  </w:style>
  <w:style w:type="character" w:customStyle="1" w:styleId="WW8Num87z5">
    <w:name w:val="WW8Num87z5"/>
    <w:rsid w:val="00F4765E"/>
  </w:style>
  <w:style w:type="character" w:customStyle="1" w:styleId="WW8Num87z6">
    <w:name w:val="WW8Num87z6"/>
    <w:rsid w:val="00F4765E"/>
  </w:style>
  <w:style w:type="character" w:customStyle="1" w:styleId="WW8Num87z7">
    <w:name w:val="WW8Num87z7"/>
    <w:rsid w:val="00F4765E"/>
  </w:style>
  <w:style w:type="character" w:customStyle="1" w:styleId="WW8Num87z8">
    <w:name w:val="WW8Num87z8"/>
    <w:rsid w:val="00F4765E"/>
  </w:style>
  <w:style w:type="character" w:customStyle="1" w:styleId="WW8Num88z0">
    <w:name w:val="WW8Num88z0"/>
    <w:rsid w:val="00F4765E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8z1">
    <w:name w:val="WW8Num88z1"/>
    <w:rsid w:val="00F4765E"/>
  </w:style>
  <w:style w:type="character" w:customStyle="1" w:styleId="WW8Num88z2">
    <w:name w:val="WW8Num88z2"/>
    <w:rsid w:val="00F4765E"/>
  </w:style>
  <w:style w:type="character" w:customStyle="1" w:styleId="WW8Num88z3">
    <w:name w:val="WW8Num88z3"/>
    <w:rsid w:val="00F4765E"/>
  </w:style>
  <w:style w:type="character" w:customStyle="1" w:styleId="WW8Num88z4">
    <w:name w:val="WW8Num88z4"/>
    <w:rsid w:val="00F4765E"/>
  </w:style>
  <w:style w:type="character" w:customStyle="1" w:styleId="WW8Num88z5">
    <w:name w:val="WW8Num88z5"/>
    <w:rsid w:val="00F4765E"/>
  </w:style>
  <w:style w:type="character" w:customStyle="1" w:styleId="WW8Num88z6">
    <w:name w:val="WW8Num88z6"/>
    <w:rsid w:val="00F4765E"/>
  </w:style>
  <w:style w:type="character" w:customStyle="1" w:styleId="WW8Num88z7">
    <w:name w:val="WW8Num88z7"/>
    <w:rsid w:val="00F4765E"/>
  </w:style>
  <w:style w:type="character" w:customStyle="1" w:styleId="WW8Num88z8">
    <w:name w:val="WW8Num88z8"/>
    <w:rsid w:val="00F4765E"/>
  </w:style>
  <w:style w:type="character" w:customStyle="1" w:styleId="WW8Num89z0">
    <w:name w:val="WW8Num89z0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89z1">
    <w:name w:val="WW8Num89z1"/>
    <w:rsid w:val="00F4765E"/>
    <w:rPr>
      <w:rFonts w:ascii="Times New Roman" w:hAnsi="Times New Roman" w:cs="Times New Roman" w:hint="default"/>
    </w:rPr>
  </w:style>
  <w:style w:type="character" w:customStyle="1" w:styleId="WW8Num89z2">
    <w:name w:val="WW8Num89z2"/>
    <w:rsid w:val="00F4765E"/>
  </w:style>
  <w:style w:type="character" w:customStyle="1" w:styleId="WW8Num89z3">
    <w:name w:val="WW8Num89z3"/>
    <w:rsid w:val="00F4765E"/>
  </w:style>
  <w:style w:type="character" w:customStyle="1" w:styleId="WW8Num89z4">
    <w:name w:val="WW8Num89z4"/>
    <w:rsid w:val="00F4765E"/>
  </w:style>
  <w:style w:type="character" w:customStyle="1" w:styleId="WW8Num89z5">
    <w:name w:val="WW8Num89z5"/>
    <w:rsid w:val="00F4765E"/>
  </w:style>
  <w:style w:type="character" w:customStyle="1" w:styleId="WW8Num89z6">
    <w:name w:val="WW8Num89z6"/>
    <w:rsid w:val="00F4765E"/>
  </w:style>
  <w:style w:type="character" w:customStyle="1" w:styleId="WW8Num89z7">
    <w:name w:val="WW8Num89z7"/>
    <w:rsid w:val="00F4765E"/>
  </w:style>
  <w:style w:type="character" w:customStyle="1" w:styleId="WW8Num89z8">
    <w:name w:val="WW8Num89z8"/>
    <w:rsid w:val="00F4765E"/>
  </w:style>
  <w:style w:type="character" w:customStyle="1" w:styleId="WW8Num90z0">
    <w:name w:val="WW8Num90z0"/>
    <w:rsid w:val="00F4765E"/>
    <w:rPr>
      <w:rFonts w:ascii="Times New Roman" w:hAnsi="Times New Roman" w:cs="Times New Roman" w:hint="default"/>
      <w:b/>
      <w:bCs w:val="0"/>
      <w:i w:val="0"/>
      <w:iCs w:val="0"/>
    </w:rPr>
  </w:style>
  <w:style w:type="character" w:customStyle="1" w:styleId="WW8Num90z1">
    <w:name w:val="WW8Num90z1"/>
    <w:rsid w:val="00F4765E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90z2">
    <w:name w:val="WW8Num90z2"/>
    <w:rsid w:val="00F4765E"/>
    <w:rPr>
      <w:rFonts w:ascii="Arial" w:hAnsi="Arial" w:cs="Times New Roman" w:hint="default"/>
      <w:sz w:val="22"/>
      <w:szCs w:val="22"/>
    </w:rPr>
  </w:style>
  <w:style w:type="character" w:customStyle="1" w:styleId="WW8Num90z3">
    <w:name w:val="WW8Num90z3"/>
    <w:rsid w:val="00F4765E"/>
  </w:style>
  <w:style w:type="character" w:customStyle="1" w:styleId="WW8Num90z4">
    <w:name w:val="WW8Num90z4"/>
    <w:rsid w:val="00F4765E"/>
  </w:style>
  <w:style w:type="character" w:customStyle="1" w:styleId="WW8Num90z5">
    <w:name w:val="WW8Num90z5"/>
    <w:rsid w:val="00F4765E"/>
  </w:style>
  <w:style w:type="character" w:customStyle="1" w:styleId="WW8Num90z6">
    <w:name w:val="WW8Num90z6"/>
    <w:rsid w:val="00F4765E"/>
  </w:style>
  <w:style w:type="character" w:customStyle="1" w:styleId="WW8Num90z7">
    <w:name w:val="WW8Num90z7"/>
    <w:rsid w:val="00F4765E"/>
  </w:style>
  <w:style w:type="character" w:customStyle="1" w:styleId="WW8Num90z8">
    <w:name w:val="WW8Num90z8"/>
    <w:rsid w:val="00F4765E"/>
  </w:style>
  <w:style w:type="character" w:customStyle="1" w:styleId="WW8Num91z0">
    <w:name w:val="WW8Num91z0"/>
    <w:rsid w:val="00F4765E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91z1">
    <w:name w:val="WW8Num91z1"/>
    <w:rsid w:val="00F4765E"/>
    <w:rPr>
      <w:rFonts w:ascii="Times New Roman" w:hAnsi="Times New Roman" w:cs="Times New Roman" w:hint="default"/>
    </w:rPr>
  </w:style>
  <w:style w:type="character" w:customStyle="1" w:styleId="WW8Num91z2">
    <w:name w:val="WW8Num91z2"/>
    <w:rsid w:val="00F4765E"/>
  </w:style>
  <w:style w:type="character" w:customStyle="1" w:styleId="WW8Num91z3">
    <w:name w:val="WW8Num91z3"/>
    <w:rsid w:val="00F4765E"/>
  </w:style>
  <w:style w:type="character" w:customStyle="1" w:styleId="WW8Num91z4">
    <w:name w:val="WW8Num91z4"/>
    <w:rsid w:val="00F4765E"/>
  </w:style>
  <w:style w:type="character" w:customStyle="1" w:styleId="WW8Num91z5">
    <w:name w:val="WW8Num91z5"/>
    <w:rsid w:val="00F4765E"/>
  </w:style>
  <w:style w:type="character" w:customStyle="1" w:styleId="WW8Num91z6">
    <w:name w:val="WW8Num91z6"/>
    <w:rsid w:val="00F4765E"/>
  </w:style>
  <w:style w:type="character" w:customStyle="1" w:styleId="WW8Num91z7">
    <w:name w:val="WW8Num91z7"/>
    <w:rsid w:val="00F4765E"/>
  </w:style>
  <w:style w:type="character" w:customStyle="1" w:styleId="WW8Num91z8">
    <w:name w:val="WW8Num91z8"/>
    <w:rsid w:val="00F4765E"/>
  </w:style>
  <w:style w:type="character" w:customStyle="1" w:styleId="WW8Num92z0">
    <w:name w:val="WW8Num92z0"/>
    <w:rsid w:val="00F4765E"/>
    <w:rPr>
      <w:rFonts w:ascii="Arial" w:hAnsi="Arial" w:cs="Arial" w:hint="default"/>
      <w:sz w:val="18"/>
      <w:szCs w:val="18"/>
    </w:rPr>
  </w:style>
  <w:style w:type="character" w:customStyle="1" w:styleId="WW8Num92z1">
    <w:name w:val="WW8Num92z1"/>
    <w:rsid w:val="00F4765E"/>
    <w:rPr>
      <w:rFonts w:ascii="Times New Roman" w:hAnsi="Times New Roman" w:cs="Times New Roman" w:hint="default"/>
    </w:rPr>
  </w:style>
  <w:style w:type="character" w:customStyle="1" w:styleId="WW8Num92z2">
    <w:name w:val="WW8Num92z2"/>
    <w:rsid w:val="00F4765E"/>
  </w:style>
  <w:style w:type="character" w:customStyle="1" w:styleId="WW8Num92z3">
    <w:name w:val="WW8Num92z3"/>
    <w:rsid w:val="00F4765E"/>
  </w:style>
  <w:style w:type="character" w:customStyle="1" w:styleId="WW8Num92z4">
    <w:name w:val="WW8Num92z4"/>
    <w:rsid w:val="00F4765E"/>
  </w:style>
  <w:style w:type="character" w:customStyle="1" w:styleId="WW8Num92z5">
    <w:name w:val="WW8Num92z5"/>
    <w:rsid w:val="00F4765E"/>
  </w:style>
  <w:style w:type="character" w:customStyle="1" w:styleId="WW8Num92z6">
    <w:name w:val="WW8Num92z6"/>
    <w:rsid w:val="00F4765E"/>
  </w:style>
  <w:style w:type="character" w:customStyle="1" w:styleId="WW8Num92z7">
    <w:name w:val="WW8Num92z7"/>
    <w:rsid w:val="00F4765E"/>
  </w:style>
  <w:style w:type="character" w:customStyle="1" w:styleId="WW8Num92z8">
    <w:name w:val="WW8Num92z8"/>
    <w:rsid w:val="00F4765E"/>
  </w:style>
  <w:style w:type="character" w:customStyle="1" w:styleId="WW8Num93z0">
    <w:name w:val="WW8Num93z0"/>
    <w:rsid w:val="00F4765E"/>
    <w:rPr>
      <w:rFonts w:ascii="Arial" w:hAnsi="Arial" w:cs="Tahoma" w:hint="default"/>
      <w:b w:val="0"/>
      <w:bCs w:val="0"/>
      <w:i w:val="0"/>
      <w:iCs w:val="0"/>
      <w:sz w:val="22"/>
      <w:szCs w:val="22"/>
    </w:rPr>
  </w:style>
  <w:style w:type="character" w:customStyle="1" w:styleId="WW8Num93z1">
    <w:name w:val="WW8Num93z1"/>
    <w:rsid w:val="00F4765E"/>
  </w:style>
  <w:style w:type="character" w:customStyle="1" w:styleId="WW8Num93z2">
    <w:name w:val="WW8Num93z2"/>
    <w:rsid w:val="00F4765E"/>
  </w:style>
  <w:style w:type="character" w:customStyle="1" w:styleId="WW8Num93z3">
    <w:name w:val="WW8Num93z3"/>
    <w:rsid w:val="00F4765E"/>
  </w:style>
  <w:style w:type="character" w:customStyle="1" w:styleId="WW8Num93z4">
    <w:name w:val="WW8Num93z4"/>
    <w:rsid w:val="00F4765E"/>
  </w:style>
  <w:style w:type="character" w:customStyle="1" w:styleId="WW8Num93z5">
    <w:name w:val="WW8Num93z5"/>
    <w:rsid w:val="00F4765E"/>
  </w:style>
  <w:style w:type="character" w:customStyle="1" w:styleId="WW8Num93z6">
    <w:name w:val="WW8Num93z6"/>
    <w:rsid w:val="00F4765E"/>
  </w:style>
  <w:style w:type="character" w:customStyle="1" w:styleId="WW8Num93z7">
    <w:name w:val="WW8Num93z7"/>
    <w:rsid w:val="00F4765E"/>
  </w:style>
  <w:style w:type="character" w:customStyle="1" w:styleId="WW8Num93z8">
    <w:name w:val="WW8Num93z8"/>
    <w:rsid w:val="00F4765E"/>
  </w:style>
  <w:style w:type="character" w:customStyle="1" w:styleId="WW8Num94z0">
    <w:name w:val="WW8Num94z0"/>
    <w:rsid w:val="00F4765E"/>
  </w:style>
  <w:style w:type="character" w:customStyle="1" w:styleId="WW8Num94z1">
    <w:name w:val="WW8Num94z1"/>
    <w:rsid w:val="00F4765E"/>
  </w:style>
  <w:style w:type="character" w:customStyle="1" w:styleId="WW8Num94z2">
    <w:name w:val="WW8Num94z2"/>
    <w:rsid w:val="00F4765E"/>
  </w:style>
  <w:style w:type="character" w:customStyle="1" w:styleId="WW8Num94z3">
    <w:name w:val="WW8Num94z3"/>
    <w:rsid w:val="00F4765E"/>
  </w:style>
  <w:style w:type="character" w:customStyle="1" w:styleId="WW8Num94z4">
    <w:name w:val="WW8Num94z4"/>
    <w:rsid w:val="00F4765E"/>
  </w:style>
  <w:style w:type="character" w:customStyle="1" w:styleId="WW8Num94z5">
    <w:name w:val="WW8Num94z5"/>
    <w:rsid w:val="00F4765E"/>
  </w:style>
  <w:style w:type="character" w:customStyle="1" w:styleId="WW8Num94z6">
    <w:name w:val="WW8Num94z6"/>
    <w:rsid w:val="00F4765E"/>
  </w:style>
  <w:style w:type="character" w:customStyle="1" w:styleId="WW8Num94z7">
    <w:name w:val="WW8Num94z7"/>
    <w:rsid w:val="00F4765E"/>
  </w:style>
  <w:style w:type="character" w:customStyle="1" w:styleId="WW8Num94z8">
    <w:name w:val="WW8Num94z8"/>
    <w:rsid w:val="00F4765E"/>
  </w:style>
  <w:style w:type="character" w:customStyle="1" w:styleId="WW8Num95z0">
    <w:name w:val="WW8Num95z0"/>
    <w:rsid w:val="00F4765E"/>
    <w:rPr>
      <w:rFonts w:ascii="Arial" w:hAnsi="Arial" w:cs="Arial" w:hint="default"/>
      <w:sz w:val="22"/>
      <w:szCs w:val="22"/>
    </w:rPr>
  </w:style>
  <w:style w:type="character" w:customStyle="1" w:styleId="WW8Num95z1">
    <w:name w:val="WW8Num95z1"/>
    <w:rsid w:val="00F4765E"/>
  </w:style>
  <w:style w:type="character" w:customStyle="1" w:styleId="WW8Num95z2">
    <w:name w:val="WW8Num95z2"/>
    <w:rsid w:val="00F4765E"/>
  </w:style>
  <w:style w:type="character" w:customStyle="1" w:styleId="WW8Num95z3">
    <w:name w:val="WW8Num95z3"/>
    <w:rsid w:val="00F4765E"/>
  </w:style>
  <w:style w:type="character" w:customStyle="1" w:styleId="WW8Num95z4">
    <w:name w:val="WW8Num95z4"/>
    <w:rsid w:val="00F4765E"/>
  </w:style>
  <w:style w:type="character" w:customStyle="1" w:styleId="WW8Num95z5">
    <w:name w:val="WW8Num95z5"/>
    <w:rsid w:val="00F4765E"/>
  </w:style>
  <w:style w:type="character" w:customStyle="1" w:styleId="WW8Num95z6">
    <w:name w:val="WW8Num95z6"/>
    <w:rsid w:val="00F4765E"/>
  </w:style>
  <w:style w:type="character" w:customStyle="1" w:styleId="WW8Num95z7">
    <w:name w:val="WW8Num95z7"/>
    <w:rsid w:val="00F4765E"/>
  </w:style>
  <w:style w:type="character" w:customStyle="1" w:styleId="WW8Num95z8">
    <w:name w:val="WW8Num95z8"/>
    <w:rsid w:val="00F4765E"/>
  </w:style>
  <w:style w:type="character" w:customStyle="1" w:styleId="WW8Num96z0">
    <w:name w:val="WW8Num96z0"/>
    <w:rsid w:val="00F4765E"/>
    <w:rPr>
      <w:rFonts w:ascii="Arial" w:hAnsi="Arial" w:cs="Arial" w:hint="default"/>
      <w:sz w:val="22"/>
      <w:szCs w:val="22"/>
    </w:rPr>
  </w:style>
  <w:style w:type="character" w:customStyle="1" w:styleId="WW8Num96z1">
    <w:name w:val="WW8Num96z1"/>
    <w:rsid w:val="00F4765E"/>
  </w:style>
  <w:style w:type="character" w:customStyle="1" w:styleId="WW8Num96z2">
    <w:name w:val="WW8Num96z2"/>
    <w:rsid w:val="00F4765E"/>
  </w:style>
  <w:style w:type="character" w:customStyle="1" w:styleId="WW8Num96z3">
    <w:name w:val="WW8Num96z3"/>
    <w:rsid w:val="00F4765E"/>
  </w:style>
  <w:style w:type="character" w:customStyle="1" w:styleId="WW8Num96z4">
    <w:name w:val="WW8Num96z4"/>
    <w:rsid w:val="00F4765E"/>
  </w:style>
  <w:style w:type="character" w:customStyle="1" w:styleId="WW8Num96z5">
    <w:name w:val="WW8Num96z5"/>
    <w:rsid w:val="00F4765E"/>
  </w:style>
  <w:style w:type="character" w:customStyle="1" w:styleId="WW8Num96z6">
    <w:name w:val="WW8Num96z6"/>
    <w:rsid w:val="00F4765E"/>
  </w:style>
  <w:style w:type="character" w:customStyle="1" w:styleId="WW8Num96z7">
    <w:name w:val="WW8Num96z7"/>
    <w:rsid w:val="00F4765E"/>
  </w:style>
  <w:style w:type="character" w:customStyle="1" w:styleId="WW8Num96z8">
    <w:name w:val="WW8Num96z8"/>
    <w:rsid w:val="00F4765E"/>
  </w:style>
  <w:style w:type="character" w:customStyle="1" w:styleId="WW8Num2z1">
    <w:name w:val="WW8Num2z1"/>
    <w:rsid w:val="00F4765E"/>
  </w:style>
  <w:style w:type="character" w:customStyle="1" w:styleId="WW8Num2z2">
    <w:name w:val="WW8Num2z2"/>
    <w:rsid w:val="00F4765E"/>
  </w:style>
  <w:style w:type="character" w:customStyle="1" w:styleId="WW8Num2z3">
    <w:name w:val="WW8Num2z3"/>
    <w:rsid w:val="00F4765E"/>
  </w:style>
  <w:style w:type="character" w:customStyle="1" w:styleId="WW8Num2z4">
    <w:name w:val="WW8Num2z4"/>
    <w:rsid w:val="00F4765E"/>
  </w:style>
  <w:style w:type="character" w:customStyle="1" w:styleId="WW8Num2z5">
    <w:name w:val="WW8Num2z5"/>
    <w:rsid w:val="00F4765E"/>
  </w:style>
  <w:style w:type="character" w:customStyle="1" w:styleId="WW8Num2z6">
    <w:name w:val="WW8Num2z6"/>
    <w:rsid w:val="00F4765E"/>
  </w:style>
  <w:style w:type="character" w:customStyle="1" w:styleId="WW8Num2z7">
    <w:name w:val="WW8Num2z7"/>
    <w:rsid w:val="00F4765E"/>
  </w:style>
  <w:style w:type="character" w:customStyle="1" w:styleId="WW8Num2z8">
    <w:name w:val="WW8Num2z8"/>
    <w:rsid w:val="00F4765E"/>
  </w:style>
  <w:style w:type="character" w:customStyle="1" w:styleId="WW8Num3z1">
    <w:name w:val="WW8Num3z1"/>
    <w:rsid w:val="00F4765E"/>
  </w:style>
  <w:style w:type="character" w:customStyle="1" w:styleId="WW8Num3z2">
    <w:name w:val="WW8Num3z2"/>
    <w:rsid w:val="00F4765E"/>
  </w:style>
  <w:style w:type="character" w:customStyle="1" w:styleId="WW8Num3z3">
    <w:name w:val="WW8Num3z3"/>
    <w:rsid w:val="00F4765E"/>
  </w:style>
  <w:style w:type="character" w:customStyle="1" w:styleId="WW8Num3z4">
    <w:name w:val="WW8Num3z4"/>
    <w:rsid w:val="00F4765E"/>
  </w:style>
  <w:style w:type="character" w:customStyle="1" w:styleId="WW8Num3z5">
    <w:name w:val="WW8Num3z5"/>
    <w:rsid w:val="00F4765E"/>
  </w:style>
  <w:style w:type="character" w:customStyle="1" w:styleId="WW8Num3z6">
    <w:name w:val="WW8Num3z6"/>
    <w:rsid w:val="00F4765E"/>
  </w:style>
  <w:style w:type="character" w:customStyle="1" w:styleId="WW8Num3z7">
    <w:name w:val="WW8Num3z7"/>
    <w:rsid w:val="00F4765E"/>
  </w:style>
  <w:style w:type="character" w:customStyle="1" w:styleId="WW8Num3z8">
    <w:name w:val="WW8Num3z8"/>
    <w:rsid w:val="00F4765E"/>
  </w:style>
  <w:style w:type="character" w:customStyle="1" w:styleId="WW8Num5z1">
    <w:name w:val="WW8Num5z1"/>
    <w:rsid w:val="00F4765E"/>
  </w:style>
  <w:style w:type="character" w:customStyle="1" w:styleId="WW8Num5z2">
    <w:name w:val="WW8Num5z2"/>
    <w:rsid w:val="00F4765E"/>
  </w:style>
  <w:style w:type="character" w:customStyle="1" w:styleId="WW8Num5z3">
    <w:name w:val="WW8Num5z3"/>
    <w:rsid w:val="00F4765E"/>
  </w:style>
  <w:style w:type="character" w:customStyle="1" w:styleId="WW8Num5z4">
    <w:name w:val="WW8Num5z4"/>
    <w:rsid w:val="00F4765E"/>
  </w:style>
  <w:style w:type="character" w:customStyle="1" w:styleId="WW8Num5z5">
    <w:name w:val="WW8Num5z5"/>
    <w:rsid w:val="00F4765E"/>
  </w:style>
  <w:style w:type="character" w:customStyle="1" w:styleId="WW8Num5z6">
    <w:name w:val="WW8Num5z6"/>
    <w:rsid w:val="00F4765E"/>
  </w:style>
  <w:style w:type="character" w:customStyle="1" w:styleId="WW8Num5z7">
    <w:name w:val="WW8Num5z7"/>
    <w:rsid w:val="00F4765E"/>
  </w:style>
  <w:style w:type="character" w:customStyle="1" w:styleId="WW8Num5z8">
    <w:name w:val="WW8Num5z8"/>
    <w:rsid w:val="00F4765E"/>
  </w:style>
  <w:style w:type="character" w:customStyle="1" w:styleId="WW8Num6z1">
    <w:name w:val="WW8Num6z1"/>
    <w:rsid w:val="00F4765E"/>
  </w:style>
  <w:style w:type="character" w:customStyle="1" w:styleId="WW8Num6z2">
    <w:name w:val="WW8Num6z2"/>
    <w:rsid w:val="00F4765E"/>
  </w:style>
  <w:style w:type="character" w:customStyle="1" w:styleId="WW8Num6z3">
    <w:name w:val="WW8Num6z3"/>
    <w:rsid w:val="00F4765E"/>
  </w:style>
  <w:style w:type="character" w:customStyle="1" w:styleId="WW8Num6z4">
    <w:name w:val="WW8Num6z4"/>
    <w:rsid w:val="00F4765E"/>
  </w:style>
  <w:style w:type="character" w:customStyle="1" w:styleId="WW8Num6z5">
    <w:name w:val="WW8Num6z5"/>
    <w:rsid w:val="00F4765E"/>
  </w:style>
  <w:style w:type="character" w:customStyle="1" w:styleId="WW8Num6z6">
    <w:name w:val="WW8Num6z6"/>
    <w:rsid w:val="00F4765E"/>
  </w:style>
  <w:style w:type="character" w:customStyle="1" w:styleId="WW8Num6z7">
    <w:name w:val="WW8Num6z7"/>
    <w:rsid w:val="00F4765E"/>
  </w:style>
  <w:style w:type="character" w:customStyle="1" w:styleId="WW8Num6z8">
    <w:name w:val="WW8Num6z8"/>
    <w:rsid w:val="00F4765E"/>
  </w:style>
  <w:style w:type="character" w:customStyle="1" w:styleId="WW8Num7z1">
    <w:name w:val="WW8Num7z1"/>
    <w:rsid w:val="00F4765E"/>
    <w:rPr>
      <w:rFonts w:ascii="Verdana" w:hAnsi="Verdana" w:cs="Verdana" w:hint="default"/>
      <w:b w:val="0"/>
      <w:bCs w:val="0"/>
      <w:i w:val="0"/>
      <w:iCs w:val="0"/>
      <w:sz w:val="18"/>
    </w:rPr>
  </w:style>
  <w:style w:type="character" w:customStyle="1" w:styleId="WW8Num7z2">
    <w:name w:val="WW8Num7z2"/>
    <w:rsid w:val="00F4765E"/>
  </w:style>
  <w:style w:type="character" w:customStyle="1" w:styleId="WW8Num7z3">
    <w:name w:val="WW8Num7z3"/>
    <w:rsid w:val="00F4765E"/>
  </w:style>
  <w:style w:type="character" w:customStyle="1" w:styleId="WW8Num7z4">
    <w:name w:val="WW8Num7z4"/>
    <w:rsid w:val="00F4765E"/>
  </w:style>
  <w:style w:type="character" w:customStyle="1" w:styleId="WW8Num7z5">
    <w:name w:val="WW8Num7z5"/>
    <w:rsid w:val="00F4765E"/>
  </w:style>
  <w:style w:type="character" w:customStyle="1" w:styleId="WW8Num7z6">
    <w:name w:val="WW8Num7z6"/>
    <w:rsid w:val="00F4765E"/>
  </w:style>
  <w:style w:type="character" w:customStyle="1" w:styleId="WW8Num7z7">
    <w:name w:val="WW8Num7z7"/>
    <w:rsid w:val="00F4765E"/>
  </w:style>
  <w:style w:type="character" w:customStyle="1" w:styleId="WW8Num7z8">
    <w:name w:val="WW8Num7z8"/>
    <w:rsid w:val="00F4765E"/>
  </w:style>
  <w:style w:type="character" w:customStyle="1" w:styleId="WW8Num8z1">
    <w:name w:val="WW8Num8z1"/>
    <w:rsid w:val="00F4765E"/>
  </w:style>
  <w:style w:type="character" w:customStyle="1" w:styleId="WW8Num8z2">
    <w:name w:val="WW8Num8z2"/>
    <w:rsid w:val="00F4765E"/>
  </w:style>
  <w:style w:type="character" w:customStyle="1" w:styleId="WW8Num8z3">
    <w:name w:val="WW8Num8z3"/>
    <w:rsid w:val="00F4765E"/>
  </w:style>
  <w:style w:type="character" w:customStyle="1" w:styleId="WW8Num8z4">
    <w:name w:val="WW8Num8z4"/>
    <w:rsid w:val="00F4765E"/>
  </w:style>
  <w:style w:type="character" w:customStyle="1" w:styleId="WW8Num8z5">
    <w:name w:val="WW8Num8z5"/>
    <w:rsid w:val="00F4765E"/>
  </w:style>
  <w:style w:type="character" w:customStyle="1" w:styleId="WW8Num8z6">
    <w:name w:val="WW8Num8z6"/>
    <w:rsid w:val="00F4765E"/>
  </w:style>
  <w:style w:type="character" w:customStyle="1" w:styleId="WW8Num8z7">
    <w:name w:val="WW8Num8z7"/>
    <w:rsid w:val="00F4765E"/>
  </w:style>
  <w:style w:type="character" w:customStyle="1" w:styleId="WW8Num8z8">
    <w:name w:val="WW8Num8z8"/>
    <w:rsid w:val="00F4765E"/>
  </w:style>
  <w:style w:type="character" w:customStyle="1" w:styleId="WW8Num11z1">
    <w:name w:val="WW8Num11z1"/>
    <w:rsid w:val="00F4765E"/>
  </w:style>
  <w:style w:type="character" w:customStyle="1" w:styleId="WW8Num11z2">
    <w:name w:val="WW8Num11z2"/>
    <w:rsid w:val="00F4765E"/>
  </w:style>
  <w:style w:type="character" w:customStyle="1" w:styleId="WW8Num11z3">
    <w:name w:val="WW8Num11z3"/>
    <w:rsid w:val="00F4765E"/>
  </w:style>
  <w:style w:type="character" w:customStyle="1" w:styleId="WW8Num11z4">
    <w:name w:val="WW8Num11z4"/>
    <w:rsid w:val="00F4765E"/>
  </w:style>
  <w:style w:type="character" w:customStyle="1" w:styleId="WW8Num11z5">
    <w:name w:val="WW8Num11z5"/>
    <w:rsid w:val="00F4765E"/>
  </w:style>
  <w:style w:type="character" w:customStyle="1" w:styleId="WW8Num11z6">
    <w:name w:val="WW8Num11z6"/>
    <w:rsid w:val="00F4765E"/>
  </w:style>
  <w:style w:type="character" w:customStyle="1" w:styleId="WW8Num11z7">
    <w:name w:val="WW8Num11z7"/>
    <w:rsid w:val="00F4765E"/>
  </w:style>
  <w:style w:type="character" w:customStyle="1" w:styleId="WW8Num11z8">
    <w:name w:val="WW8Num11z8"/>
    <w:rsid w:val="00F4765E"/>
  </w:style>
  <w:style w:type="character" w:customStyle="1" w:styleId="WW8Num13z1">
    <w:name w:val="WW8Num13z1"/>
    <w:rsid w:val="00F4765E"/>
  </w:style>
  <w:style w:type="character" w:customStyle="1" w:styleId="WW8Num13z2">
    <w:name w:val="WW8Num13z2"/>
    <w:rsid w:val="00F4765E"/>
  </w:style>
  <w:style w:type="character" w:customStyle="1" w:styleId="WW8Num13z3">
    <w:name w:val="WW8Num13z3"/>
    <w:rsid w:val="00F4765E"/>
  </w:style>
  <w:style w:type="character" w:customStyle="1" w:styleId="WW8Num13z4">
    <w:name w:val="WW8Num13z4"/>
    <w:rsid w:val="00F4765E"/>
  </w:style>
  <w:style w:type="character" w:customStyle="1" w:styleId="WW8Num13z5">
    <w:name w:val="WW8Num13z5"/>
    <w:rsid w:val="00F4765E"/>
  </w:style>
  <w:style w:type="character" w:customStyle="1" w:styleId="WW8Num13z6">
    <w:name w:val="WW8Num13z6"/>
    <w:rsid w:val="00F4765E"/>
  </w:style>
  <w:style w:type="character" w:customStyle="1" w:styleId="WW8Num13z7">
    <w:name w:val="WW8Num13z7"/>
    <w:rsid w:val="00F4765E"/>
  </w:style>
  <w:style w:type="character" w:customStyle="1" w:styleId="WW8Num13z8">
    <w:name w:val="WW8Num13z8"/>
    <w:rsid w:val="00F4765E"/>
  </w:style>
  <w:style w:type="character" w:customStyle="1" w:styleId="WW8Num14z2">
    <w:name w:val="WW8Num14z2"/>
    <w:rsid w:val="00F4765E"/>
  </w:style>
  <w:style w:type="character" w:customStyle="1" w:styleId="WW8Num14z4">
    <w:name w:val="WW8Num14z4"/>
    <w:rsid w:val="00F4765E"/>
  </w:style>
  <w:style w:type="character" w:customStyle="1" w:styleId="WW8Num14z5">
    <w:name w:val="WW8Num14z5"/>
    <w:rsid w:val="00F4765E"/>
  </w:style>
  <w:style w:type="character" w:customStyle="1" w:styleId="WW8Num14z7">
    <w:name w:val="WW8Num14z7"/>
    <w:rsid w:val="00F4765E"/>
  </w:style>
  <w:style w:type="character" w:customStyle="1" w:styleId="WW8Num14z8">
    <w:name w:val="WW8Num14z8"/>
    <w:rsid w:val="00F4765E"/>
  </w:style>
  <w:style w:type="character" w:customStyle="1" w:styleId="WW8Num15z1">
    <w:name w:val="WW8Num15z1"/>
    <w:rsid w:val="00F4765E"/>
  </w:style>
  <w:style w:type="character" w:customStyle="1" w:styleId="WW8Num15z2">
    <w:name w:val="WW8Num15z2"/>
    <w:rsid w:val="00F4765E"/>
  </w:style>
  <w:style w:type="character" w:customStyle="1" w:styleId="WW8Num15z3">
    <w:name w:val="WW8Num15z3"/>
    <w:rsid w:val="00F4765E"/>
  </w:style>
  <w:style w:type="character" w:customStyle="1" w:styleId="WW8Num15z4">
    <w:name w:val="WW8Num15z4"/>
    <w:rsid w:val="00F4765E"/>
  </w:style>
  <w:style w:type="character" w:customStyle="1" w:styleId="WW8Num15z5">
    <w:name w:val="WW8Num15z5"/>
    <w:rsid w:val="00F4765E"/>
  </w:style>
  <w:style w:type="character" w:customStyle="1" w:styleId="WW8Num15z6">
    <w:name w:val="WW8Num15z6"/>
    <w:rsid w:val="00F4765E"/>
  </w:style>
  <w:style w:type="character" w:customStyle="1" w:styleId="WW8Num15z7">
    <w:name w:val="WW8Num15z7"/>
    <w:rsid w:val="00F4765E"/>
  </w:style>
  <w:style w:type="character" w:customStyle="1" w:styleId="WW8Num15z8">
    <w:name w:val="WW8Num15z8"/>
    <w:rsid w:val="00F4765E"/>
  </w:style>
  <w:style w:type="character" w:customStyle="1" w:styleId="WW8Num16z2">
    <w:name w:val="WW8Num16z2"/>
    <w:rsid w:val="00F4765E"/>
  </w:style>
  <w:style w:type="character" w:customStyle="1" w:styleId="WW8Num16z4">
    <w:name w:val="WW8Num16z4"/>
    <w:rsid w:val="00F4765E"/>
  </w:style>
  <w:style w:type="character" w:customStyle="1" w:styleId="WW8Num16z5">
    <w:name w:val="WW8Num16z5"/>
    <w:rsid w:val="00F4765E"/>
  </w:style>
  <w:style w:type="character" w:customStyle="1" w:styleId="WW8Num16z7">
    <w:name w:val="WW8Num16z7"/>
    <w:rsid w:val="00F4765E"/>
  </w:style>
  <w:style w:type="character" w:customStyle="1" w:styleId="WW8Num16z8">
    <w:name w:val="WW8Num16z8"/>
    <w:rsid w:val="00F4765E"/>
  </w:style>
  <w:style w:type="character" w:customStyle="1" w:styleId="WW8Num17z1">
    <w:name w:val="WW8Num17z1"/>
    <w:rsid w:val="00F4765E"/>
    <w:rPr>
      <w:rFonts w:ascii="Arial" w:eastAsia="Calibri" w:hAnsi="Arial" w:cs="Times New Roman" w:hint="default"/>
      <w:sz w:val="20"/>
      <w:szCs w:val="20"/>
      <w:vertAlign w:val="superscript"/>
      <w:lang w:eastAsia="en-US"/>
    </w:rPr>
  </w:style>
  <w:style w:type="character" w:customStyle="1" w:styleId="WW8Num17z3">
    <w:name w:val="WW8Num17z3"/>
    <w:rsid w:val="00F4765E"/>
    <w:rPr>
      <w:rFonts w:ascii="Tahoma" w:hAnsi="Tahoma" w:cs="Tahoma" w:hint="default"/>
    </w:rPr>
  </w:style>
  <w:style w:type="character" w:customStyle="1" w:styleId="WW8Num17z6">
    <w:name w:val="WW8Num17z6"/>
    <w:rsid w:val="00F4765E"/>
  </w:style>
  <w:style w:type="character" w:customStyle="1" w:styleId="WW8Num19z1">
    <w:name w:val="WW8Num19z1"/>
    <w:rsid w:val="00F4765E"/>
  </w:style>
  <w:style w:type="character" w:customStyle="1" w:styleId="WW8Num19z2">
    <w:name w:val="WW8Num19z2"/>
    <w:rsid w:val="00F4765E"/>
  </w:style>
  <w:style w:type="character" w:customStyle="1" w:styleId="WW8Num19z3">
    <w:name w:val="WW8Num19z3"/>
    <w:rsid w:val="00F4765E"/>
  </w:style>
  <w:style w:type="character" w:customStyle="1" w:styleId="WW8Num19z4">
    <w:name w:val="WW8Num19z4"/>
    <w:rsid w:val="00F4765E"/>
  </w:style>
  <w:style w:type="character" w:customStyle="1" w:styleId="WW8Num19z5">
    <w:name w:val="WW8Num19z5"/>
    <w:rsid w:val="00F4765E"/>
  </w:style>
  <w:style w:type="character" w:customStyle="1" w:styleId="WW8Num19z6">
    <w:name w:val="WW8Num19z6"/>
    <w:rsid w:val="00F4765E"/>
  </w:style>
  <w:style w:type="character" w:customStyle="1" w:styleId="WW8Num19z7">
    <w:name w:val="WW8Num19z7"/>
    <w:rsid w:val="00F4765E"/>
  </w:style>
  <w:style w:type="character" w:customStyle="1" w:styleId="WW8Num19z8">
    <w:name w:val="WW8Num19z8"/>
    <w:rsid w:val="00F4765E"/>
  </w:style>
  <w:style w:type="character" w:customStyle="1" w:styleId="WW8Num22z2">
    <w:name w:val="WW8Num22z2"/>
    <w:rsid w:val="00F4765E"/>
  </w:style>
  <w:style w:type="character" w:customStyle="1" w:styleId="WW8Num22z3">
    <w:name w:val="WW8Num22z3"/>
    <w:rsid w:val="00F4765E"/>
  </w:style>
  <w:style w:type="character" w:customStyle="1" w:styleId="WW8Num22z4">
    <w:name w:val="WW8Num22z4"/>
    <w:rsid w:val="00F4765E"/>
  </w:style>
  <w:style w:type="character" w:customStyle="1" w:styleId="WW8Num22z5">
    <w:name w:val="WW8Num22z5"/>
    <w:rsid w:val="00F4765E"/>
  </w:style>
  <w:style w:type="character" w:customStyle="1" w:styleId="WW8Num22z6">
    <w:name w:val="WW8Num22z6"/>
    <w:rsid w:val="00F4765E"/>
  </w:style>
  <w:style w:type="character" w:customStyle="1" w:styleId="WW8Num22z7">
    <w:name w:val="WW8Num22z7"/>
    <w:rsid w:val="00F4765E"/>
  </w:style>
  <w:style w:type="character" w:customStyle="1" w:styleId="WW8Num22z8">
    <w:name w:val="WW8Num22z8"/>
    <w:rsid w:val="00F4765E"/>
  </w:style>
  <w:style w:type="character" w:customStyle="1" w:styleId="WW8Num24z2">
    <w:name w:val="WW8Num24z2"/>
    <w:rsid w:val="00F4765E"/>
    <w:rPr>
      <w:rFonts w:ascii="Wingdings" w:hAnsi="Wingdings" w:cs="Wingdings" w:hint="default"/>
    </w:rPr>
  </w:style>
  <w:style w:type="character" w:customStyle="1" w:styleId="WW8Num25z1">
    <w:name w:val="WW8Num25z1"/>
    <w:rsid w:val="00F4765E"/>
    <w:rPr>
      <w:rFonts w:ascii="Arial" w:eastAsia="Times New Roman" w:hAnsi="Arial" w:cs="Arial" w:hint="default"/>
      <w:sz w:val="22"/>
      <w:szCs w:val="22"/>
    </w:rPr>
  </w:style>
  <w:style w:type="character" w:customStyle="1" w:styleId="WW8Num25z2">
    <w:name w:val="WW8Num25z2"/>
    <w:rsid w:val="00F4765E"/>
  </w:style>
  <w:style w:type="character" w:customStyle="1" w:styleId="WW8Num25z3">
    <w:name w:val="WW8Num25z3"/>
    <w:rsid w:val="00F4765E"/>
  </w:style>
  <w:style w:type="character" w:customStyle="1" w:styleId="WW8Num25z4">
    <w:name w:val="WW8Num25z4"/>
    <w:rsid w:val="00F4765E"/>
  </w:style>
  <w:style w:type="character" w:customStyle="1" w:styleId="WW8Num25z5">
    <w:name w:val="WW8Num25z5"/>
    <w:rsid w:val="00F4765E"/>
  </w:style>
  <w:style w:type="character" w:customStyle="1" w:styleId="WW8Num25z6">
    <w:name w:val="WW8Num25z6"/>
    <w:rsid w:val="00F4765E"/>
  </w:style>
  <w:style w:type="character" w:customStyle="1" w:styleId="WW8Num25z7">
    <w:name w:val="WW8Num25z7"/>
    <w:rsid w:val="00F4765E"/>
  </w:style>
  <w:style w:type="character" w:customStyle="1" w:styleId="WW8Num25z8">
    <w:name w:val="WW8Num25z8"/>
    <w:rsid w:val="00F4765E"/>
  </w:style>
  <w:style w:type="character" w:customStyle="1" w:styleId="WW8Num26z1">
    <w:name w:val="WW8Num26z1"/>
    <w:rsid w:val="00F4765E"/>
    <w:rPr>
      <w:rFonts w:ascii="Symbol" w:hAnsi="Symbol" w:cs="Symbol" w:hint="default"/>
      <w:sz w:val="16"/>
    </w:rPr>
  </w:style>
  <w:style w:type="character" w:customStyle="1" w:styleId="WW8Num28z1">
    <w:name w:val="WW8Num28z1"/>
    <w:rsid w:val="00F4765E"/>
  </w:style>
  <w:style w:type="character" w:customStyle="1" w:styleId="WW8Num28z2">
    <w:name w:val="WW8Num28z2"/>
    <w:rsid w:val="00F4765E"/>
  </w:style>
  <w:style w:type="character" w:customStyle="1" w:styleId="WW8Num28z3">
    <w:name w:val="WW8Num28z3"/>
    <w:rsid w:val="00F4765E"/>
  </w:style>
  <w:style w:type="character" w:customStyle="1" w:styleId="WW8Num28z4">
    <w:name w:val="WW8Num28z4"/>
    <w:rsid w:val="00F4765E"/>
  </w:style>
  <w:style w:type="character" w:customStyle="1" w:styleId="WW8Num28z5">
    <w:name w:val="WW8Num28z5"/>
    <w:rsid w:val="00F4765E"/>
  </w:style>
  <w:style w:type="character" w:customStyle="1" w:styleId="WW8Num28z6">
    <w:name w:val="WW8Num28z6"/>
    <w:rsid w:val="00F4765E"/>
  </w:style>
  <w:style w:type="character" w:customStyle="1" w:styleId="WW8Num28z7">
    <w:name w:val="WW8Num28z7"/>
    <w:rsid w:val="00F4765E"/>
  </w:style>
  <w:style w:type="character" w:customStyle="1" w:styleId="WW8Num28z8">
    <w:name w:val="WW8Num28z8"/>
    <w:rsid w:val="00F4765E"/>
  </w:style>
  <w:style w:type="character" w:customStyle="1" w:styleId="WW8Num29z1">
    <w:name w:val="WW8Num29z1"/>
    <w:rsid w:val="00F4765E"/>
    <w:rPr>
      <w:rFonts w:ascii="Times New Roman" w:hAnsi="Times New Roman" w:cs="Times New Roman" w:hint="default"/>
    </w:rPr>
  </w:style>
  <w:style w:type="character" w:customStyle="1" w:styleId="WW8Num30z1">
    <w:name w:val="WW8Num30z1"/>
    <w:rsid w:val="00F4765E"/>
  </w:style>
  <w:style w:type="character" w:customStyle="1" w:styleId="WW8Num30z2">
    <w:name w:val="WW8Num30z2"/>
    <w:rsid w:val="00F4765E"/>
  </w:style>
  <w:style w:type="character" w:customStyle="1" w:styleId="WW8Num30z3">
    <w:name w:val="WW8Num30z3"/>
    <w:rsid w:val="00F4765E"/>
  </w:style>
  <w:style w:type="character" w:customStyle="1" w:styleId="WW8Num30z4">
    <w:name w:val="WW8Num30z4"/>
    <w:rsid w:val="00F4765E"/>
  </w:style>
  <w:style w:type="character" w:customStyle="1" w:styleId="WW8Num30z5">
    <w:name w:val="WW8Num30z5"/>
    <w:rsid w:val="00F4765E"/>
  </w:style>
  <w:style w:type="character" w:customStyle="1" w:styleId="WW8Num30z6">
    <w:name w:val="WW8Num30z6"/>
    <w:rsid w:val="00F4765E"/>
  </w:style>
  <w:style w:type="character" w:customStyle="1" w:styleId="WW8Num30z7">
    <w:name w:val="WW8Num30z7"/>
    <w:rsid w:val="00F4765E"/>
  </w:style>
  <w:style w:type="character" w:customStyle="1" w:styleId="WW8Num30z8">
    <w:name w:val="WW8Num30z8"/>
    <w:rsid w:val="00F4765E"/>
  </w:style>
  <w:style w:type="character" w:customStyle="1" w:styleId="WW8Num31z4">
    <w:name w:val="WW8Num31z4"/>
    <w:rsid w:val="00F4765E"/>
  </w:style>
  <w:style w:type="character" w:customStyle="1" w:styleId="WW8Num31z5">
    <w:name w:val="WW8Num31z5"/>
    <w:rsid w:val="00F4765E"/>
  </w:style>
  <w:style w:type="character" w:customStyle="1" w:styleId="WW8Num31z6">
    <w:name w:val="WW8Num31z6"/>
    <w:rsid w:val="00F4765E"/>
  </w:style>
  <w:style w:type="character" w:customStyle="1" w:styleId="WW8Num31z7">
    <w:name w:val="WW8Num31z7"/>
    <w:rsid w:val="00F4765E"/>
  </w:style>
  <w:style w:type="character" w:customStyle="1" w:styleId="WW8Num31z8">
    <w:name w:val="WW8Num31z8"/>
    <w:rsid w:val="00F4765E"/>
  </w:style>
  <w:style w:type="character" w:customStyle="1" w:styleId="WW8Num33z1">
    <w:name w:val="WW8Num33z1"/>
    <w:rsid w:val="00F4765E"/>
    <w:rPr>
      <w:rFonts w:ascii="Courier New" w:hAnsi="Courier New" w:cs="Courier New" w:hint="default"/>
    </w:rPr>
  </w:style>
  <w:style w:type="character" w:customStyle="1" w:styleId="WW8Num33z2">
    <w:name w:val="WW8Num33z2"/>
    <w:rsid w:val="00F4765E"/>
    <w:rPr>
      <w:rFonts w:ascii="Wingdings" w:hAnsi="Wingdings" w:cs="Wingdings" w:hint="default"/>
    </w:rPr>
  </w:style>
  <w:style w:type="character" w:customStyle="1" w:styleId="WW8Num33z3">
    <w:name w:val="WW8Num33z3"/>
    <w:rsid w:val="00F4765E"/>
    <w:rPr>
      <w:rFonts w:ascii="Symbol" w:hAnsi="Symbol" w:cs="Symbol" w:hint="default"/>
    </w:rPr>
  </w:style>
  <w:style w:type="character" w:customStyle="1" w:styleId="WW8Num38z1">
    <w:name w:val="WW8Num38z1"/>
    <w:rsid w:val="00F4765E"/>
    <w:rPr>
      <w:rFonts w:ascii="Symbol" w:hAnsi="Symbol" w:cs="Symbol" w:hint="default"/>
      <w:color w:val="auto"/>
      <w:sz w:val="20"/>
      <w:szCs w:val="20"/>
    </w:rPr>
  </w:style>
  <w:style w:type="character" w:customStyle="1" w:styleId="WW8Num38z2">
    <w:name w:val="WW8Num38z2"/>
    <w:rsid w:val="00F4765E"/>
    <w:rPr>
      <w:rFonts w:ascii="Wingdings" w:hAnsi="Wingdings" w:cs="Wingdings" w:hint="default"/>
    </w:rPr>
  </w:style>
  <w:style w:type="character" w:customStyle="1" w:styleId="WW8Num38z3">
    <w:name w:val="WW8Num38z3"/>
    <w:rsid w:val="00F4765E"/>
    <w:rPr>
      <w:rFonts w:ascii="Symbol" w:hAnsi="Symbol" w:cs="Symbol" w:hint="default"/>
    </w:rPr>
  </w:style>
  <w:style w:type="character" w:customStyle="1" w:styleId="WW8Num38z4">
    <w:name w:val="WW8Num38z4"/>
    <w:rsid w:val="00F4765E"/>
    <w:rPr>
      <w:rFonts w:ascii="Courier New" w:hAnsi="Courier New" w:cs="Courier New" w:hint="default"/>
    </w:rPr>
  </w:style>
  <w:style w:type="character" w:customStyle="1" w:styleId="WW8Num39z1">
    <w:name w:val="WW8Num39z1"/>
    <w:rsid w:val="00F4765E"/>
    <w:rPr>
      <w:rFonts w:ascii="Times New Roman" w:hAnsi="Times New Roman" w:cs="Times New Roman" w:hint="default"/>
    </w:rPr>
  </w:style>
  <w:style w:type="character" w:customStyle="1" w:styleId="WW8Num39z2">
    <w:name w:val="WW8Num39z2"/>
    <w:rsid w:val="00F4765E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3">
    <w:name w:val="WW8Num39z3"/>
    <w:rsid w:val="00F4765E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42z1">
    <w:name w:val="WW8Num42z1"/>
    <w:rsid w:val="00F4765E"/>
  </w:style>
  <w:style w:type="character" w:customStyle="1" w:styleId="WW8Num42z2">
    <w:name w:val="WW8Num42z2"/>
    <w:rsid w:val="00F4765E"/>
  </w:style>
  <w:style w:type="character" w:customStyle="1" w:styleId="WW8Num42z3">
    <w:name w:val="WW8Num42z3"/>
    <w:rsid w:val="00F4765E"/>
  </w:style>
  <w:style w:type="character" w:customStyle="1" w:styleId="WW8Num42z4">
    <w:name w:val="WW8Num42z4"/>
    <w:rsid w:val="00F4765E"/>
  </w:style>
  <w:style w:type="character" w:customStyle="1" w:styleId="WW8Num42z5">
    <w:name w:val="WW8Num42z5"/>
    <w:rsid w:val="00F4765E"/>
  </w:style>
  <w:style w:type="character" w:customStyle="1" w:styleId="WW8Num42z6">
    <w:name w:val="WW8Num42z6"/>
    <w:rsid w:val="00F4765E"/>
  </w:style>
  <w:style w:type="character" w:customStyle="1" w:styleId="WW8Num42z7">
    <w:name w:val="WW8Num42z7"/>
    <w:rsid w:val="00F4765E"/>
  </w:style>
  <w:style w:type="character" w:customStyle="1" w:styleId="WW8Num42z8">
    <w:name w:val="WW8Num42z8"/>
    <w:rsid w:val="00F4765E"/>
  </w:style>
  <w:style w:type="character" w:customStyle="1" w:styleId="WW8Num45z1">
    <w:name w:val="WW8Num45z1"/>
    <w:rsid w:val="00F4765E"/>
  </w:style>
  <w:style w:type="character" w:customStyle="1" w:styleId="WW8Num45z2">
    <w:name w:val="WW8Num45z2"/>
    <w:rsid w:val="00F4765E"/>
  </w:style>
  <w:style w:type="character" w:customStyle="1" w:styleId="WW8Num45z4">
    <w:name w:val="WW8Num45z4"/>
    <w:rsid w:val="00F4765E"/>
  </w:style>
  <w:style w:type="character" w:customStyle="1" w:styleId="WW8Num45z5">
    <w:name w:val="WW8Num45z5"/>
    <w:rsid w:val="00F4765E"/>
  </w:style>
  <w:style w:type="character" w:customStyle="1" w:styleId="WW8Num45z6">
    <w:name w:val="WW8Num45z6"/>
    <w:rsid w:val="00F4765E"/>
  </w:style>
  <w:style w:type="character" w:customStyle="1" w:styleId="WW8Num45z7">
    <w:name w:val="WW8Num45z7"/>
    <w:rsid w:val="00F4765E"/>
  </w:style>
  <w:style w:type="character" w:customStyle="1" w:styleId="WW8Num45z8">
    <w:name w:val="WW8Num45z8"/>
    <w:rsid w:val="00F4765E"/>
  </w:style>
  <w:style w:type="character" w:customStyle="1" w:styleId="WW8Num46z1">
    <w:name w:val="WW8Num46z1"/>
    <w:rsid w:val="00F4765E"/>
  </w:style>
  <w:style w:type="character" w:customStyle="1" w:styleId="WW8Num46z2">
    <w:name w:val="WW8Num46z2"/>
    <w:rsid w:val="00F4765E"/>
  </w:style>
  <w:style w:type="character" w:customStyle="1" w:styleId="WW8Num46z3">
    <w:name w:val="WW8Num46z3"/>
    <w:rsid w:val="00F4765E"/>
  </w:style>
  <w:style w:type="character" w:customStyle="1" w:styleId="WW8Num46z4">
    <w:name w:val="WW8Num46z4"/>
    <w:rsid w:val="00F4765E"/>
  </w:style>
  <w:style w:type="character" w:customStyle="1" w:styleId="WW8Num46z5">
    <w:name w:val="WW8Num46z5"/>
    <w:rsid w:val="00F4765E"/>
  </w:style>
  <w:style w:type="character" w:customStyle="1" w:styleId="WW8Num46z6">
    <w:name w:val="WW8Num46z6"/>
    <w:rsid w:val="00F4765E"/>
  </w:style>
  <w:style w:type="character" w:customStyle="1" w:styleId="WW8Num46z7">
    <w:name w:val="WW8Num46z7"/>
    <w:rsid w:val="00F4765E"/>
  </w:style>
  <w:style w:type="character" w:customStyle="1" w:styleId="WW8Num46z8">
    <w:name w:val="WW8Num46z8"/>
    <w:rsid w:val="00F4765E"/>
  </w:style>
  <w:style w:type="character" w:customStyle="1" w:styleId="WW8Num47z1">
    <w:name w:val="WW8Num47z1"/>
    <w:rsid w:val="00F4765E"/>
  </w:style>
  <w:style w:type="character" w:customStyle="1" w:styleId="WW8Num47z2">
    <w:name w:val="WW8Num47z2"/>
    <w:rsid w:val="00F4765E"/>
  </w:style>
  <w:style w:type="character" w:customStyle="1" w:styleId="WW8Num47z3">
    <w:name w:val="WW8Num47z3"/>
    <w:rsid w:val="00F4765E"/>
  </w:style>
  <w:style w:type="character" w:customStyle="1" w:styleId="WW8Num47z4">
    <w:name w:val="WW8Num47z4"/>
    <w:rsid w:val="00F4765E"/>
  </w:style>
  <w:style w:type="character" w:customStyle="1" w:styleId="WW8Num47z5">
    <w:name w:val="WW8Num47z5"/>
    <w:rsid w:val="00F4765E"/>
  </w:style>
  <w:style w:type="character" w:customStyle="1" w:styleId="WW8Num47z6">
    <w:name w:val="WW8Num47z6"/>
    <w:rsid w:val="00F4765E"/>
  </w:style>
  <w:style w:type="character" w:customStyle="1" w:styleId="WW8Num47z7">
    <w:name w:val="WW8Num47z7"/>
    <w:rsid w:val="00F4765E"/>
  </w:style>
  <w:style w:type="character" w:customStyle="1" w:styleId="WW8Num47z8">
    <w:name w:val="WW8Num47z8"/>
    <w:rsid w:val="00F4765E"/>
  </w:style>
  <w:style w:type="character" w:customStyle="1" w:styleId="WW8Num49z1">
    <w:name w:val="WW8Num49z1"/>
    <w:rsid w:val="00F4765E"/>
  </w:style>
  <w:style w:type="character" w:customStyle="1" w:styleId="WW8Num49z2">
    <w:name w:val="WW8Num49z2"/>
    <w:rsid w:val="00F4765E"/>
  </w:style>
  <w:style w:type="character" w:customStyle="1" w:styleId="WW8Num49z3">
    <w:name w:val="WW8Num49z3"/>
    <w:rsid w:val="00F4765E"/>
  </w:style>
  <w:style w:type="character" w:customStyle="1" w:styleId="WW8Num49z4">
    <w:name w:val="WW8Num49z4"/>
    <w:rsid w:val="00F4765E"/>
  </w:style>
  <w:style w:type="character" w:customStyle="1" w:styleId="WW8Num49z5">
    <w:name w:val="WW8Num49z5"/>
    <w:rsid w:val="00F4765E"/>
  </w:style>
  <w:style w:type="character" w:customStyle="1" w:styleId="WW8Num49z6">
    <w:name w:val="WW8Num49z6"/>
    <w:rsid w:val="00F4765E"/>
  </w:style>
  <w:style w:type="character" w:customStyle="1" w:styleId="WW8Num49z7">
    <w:name w:val="WW8Num49z7"/>
    <w:rsid w:val="00F4765E"/>
  </w:style>
  <w:style w:type="character" w:customStyle="1" w:styleId="WW8Num49z8">
    <w:name w:val="WW8Num49z8"/>
    <w:rsid w:val="00F4765E"/>
  </w:style>
  <w:style w:type="character" w:customStyle="1" w:styleId="WW8Num50z3">
    <w:name w:val="WW8Num50z3"/>
    <w:rsid w:val="00F4765E"/>
    <w:rPr>
      <w:rFonts w:ascii="Arial" w:eastAsia="Times New Roman" w:hAnsi="Arial" w:cs="Arial" w:hint="default"/>
      <w:b w:val="0"/>
      <w:bCs w:val="0"/>
      <w:sz w:val="22"/>
      <w:szCs w:val="22"/>
    </w:rPr>
  </w:style>
  <w:style w:type="character" w:customStyle="1" w:styleId="WW8Num53z1">
    <w:name w:val="WW8Num53z1"/>
    <w:rsid w:val="00F4765E"/>
  </w:style>
  <w:style w:type="character" w:customStyle="1" w:styleId="WW8Num53z2">
    <w:name w:val="WW8Num53z2"/>
    <w:rsid w:val="00F4765E"/>
  </w:style>
  <w:style w:type="character" w:customStyle="1" w:styleId="WW8Num53z3">
    <w:name w:val="WW8Num53z3"/>
    <w:rsid w:val="00F4765E"/>
  </w:style>
  <w:style w:type="character" w:customStyle="1" w:styleId="WW8Num53z4">
    <w:name w:val="WW8Num53z4"/>
    <w:rsid w:val="00F4765E"/>
  </w:style>
  <w:style w:type="character" w:customStyle="1" w:styleId="WW8Num53z5">
    <w:name w:val="WW8Num53z5"/>
    <w:rsid w:val="00F4765E"/>
  </w:style>
  <w:style w:type="character" w:customStyle="1" w:styleId="WW8Num53z6">
    <w:name w:val="WW8Num53z6"/>
    <w:rsid w:val="00F4765E"/>
  </w:style>
  <w:style w:type="character" w:customStyle="1" w:styleId="WW8Num53z7">
    <w:name w:val="WW8Num53z7"/>
    <w:rsid w:val="00F4765E"/>
  </w:style>
  <w:style w:type="character" w:customStyle="1" w:styleId="WW8Num53z8">
    <w:name w:val="WW8Num53z8"/>
    <w:rsid w:val="00F4765E"/>
  </w:style>
  <w:style w:type="character" w:customStyle="1" w:styleId="WW8Num54z1">
    <w:name w:val="WW8Num54z1"/>
    <w:rsid w:val="00F4765E"/>
    <w:rPr>
      <w:rFonts w:ascii="Symbol" w:eastAsia="Times New Roman" w:hAnsi="Symbol" w:cs="Times New Roman" w:hint="default"/>
    </w:rPr>
  </w:style>
  <w:style w:type="character" w:customStyle="1" w:styleId="WW8Num54z2">
    <w:name w:val="WW8Num54z2"/>
    <w:rsid w:val="00F4765E"/>
  </w:style>
  <w:style w:type="character" w:customStyle="1" w:styleId="WW8Num54z3">
    <w:name w:val="WW8Num54z3"/>
    <w:rsid w:val="00F4765E"/>
  </w:style>
  <w:style w:type="character" w:customStyle="1" w:styleId="WW8Num54z4">
    <w:name w:val="WW8Num54z4"/>
    <w:rsid w:val="00F4765E"/>
  </w:style>
  <w:style w:type="character" w:customStyle="1" w:styleId="WW8Num54z5">
    <w:name w:val="WW8Num54z5"/>
    <w:rsid w:val="00F4765E"/>
  </w:style>
  <w:style w:type="character" w:customStyle="1" w:styleId="WW8Num54z6">
    <w:name w:val="WW8Num54z6"/>
    <w:rsid w:val="00F4765E"/>
  </w:style>
  <w:style w:type="character" w:customStyle="1" w:styleId="WW8Num54z7">
    <w:name w:val="WW8Num54z7"/>
    <w:rsid w:val="00F4765E"/>
  </w:style>
  <w:style w:type="character" w:customStyle="1" w:styleId="WW8Num54z8">
    <w:name w:val="WW8Num54z8"/>
    <w:rsid w:val="00F4765E"/>
  </w:style>
  <w:style w:type="character" w:customStyle="1" w:styleId="WW8Num56z1">
    <w:name w:val="WW8Num56z1"/>
    <w:rsid w:val="00F4765E"/>
    <w:rPr>
      <w:rFonts w:ascii="Courier New" w:hAnsi="Courier New" w:cs="Courier New" w:hint="default"/>
    </w:rPr>
  </w:style>
  <w:style w:type="character" w:customStyle="1" w:styleId="WW8Num56z2">
    <w:name w:val="WW8Num56z2"/>
    <w:rsid w:val="00F4765E"/>
    <w:rPr>
      <w:rFonts w:ascii="Wingdings" w:hAnsi="Wingdings" w:cs="Wingdings" w:hint="default"/>
    </w:rPr>
  </w:style>
  <w:style w:type="character" w:customStyle="1" w:styleId="WW8Num56z3">
    <w:name w:val="WW8Num56z3"/>
    <w:rsid w:val="00F4765E"/>
    <w:rPr>
      <w:rFonts w:ascii="Symbol" w:hAnsi="Symbol" w:cs="Symbol" w:hint="default"/>
    </w:rPr>
  </w:style>
  <w:style w:type="character" w:customStyle="1" w:styleId="WW8Num59z1">
    <w:name w:val="WW8Num59z1"/>
    <w:rsid w:val="00F4765E"/>
  </w:style>
  <w:style w:type="character" w:customStyle="1" w:styleId="WW8Num59z2">
    <w:name w:val="WW8Num59z2"/>
    <w:rsid w:val="00F4765E"/>
  </w:style>
  <w:style w:type="character" w:customStyle="1" w:styleId="WW8Num59z3">
    <w:name w:val="WW8Num59z3"/>
    <w:rsid w:val="00F4765E"/>
  </w:style>
  <w:style w:type="character" w:customStyle="1" w:styleId="WW8Num59z4">
    <w:name w:val="WW8Num59z4"/>
    <w:rsid w:val="00F4765E"/>
  </w:style>
  <w:style w:type="character" w:customStyle="1" w:styleId="WW8Num59z5">
    <w:name w:val="WW8Num59z5"/>
    <w:rsid w:val="00F4765E"/>
  </w:style>
  <w:style w:type="character" w:customStyle="1" w:styleId="WW8Num59z6">
    <w:name w:val="WW8Num59z6"/>
    <w:rsid w:val="00F4765E"/>
  </w:style>
  <w:style w:type="character" w:customStyle="1" w:styleId="WW8Num59z7">
    <w:name w:val="WW8Num59z7"/>
    <w:rsid w:val="00F4765E"/>
  </w:style>
  <w:style w:type="character" w:customStyle="1" w:styleId="WW8Num59z8">
    <w:name w:val="WW8Num59z8"/>
    <w:rsid w:val="00F4765E"/>
  </w:style>
  <w:style w:type="character" w:customStyle="1" w:styleId="WW8Num61z1">
    <w:name w:val="WW8Num61z1"/>
    <w:rsid w:val="00F4765E"/>
  </w:style>
  <w:style w:type="character" w:customStyle="1" w:styleId="WW8Num61z2">
    <w:name w:val="WW8Num61z2"/>
    <w:rsid w:val="00F4765E"/>
  </w:style>
  <w:style w:type="character" w:customStyle="1" w:styleId="WW8Num61z3">
    <w:name w:val="WW8Num61z3"/>
    <w:rsid w:val="00F4765E"/>
  </w:style>
  <w:style w:type="character" w:customStyle="1" w:styleId="WW8Num61z4">
    <w:name w:val="WW8Num61z4"/>
    <w:rsid w:val="00F4765E"/>
  </w:style>
  <w:style w:type="character" w:customStyle="1" w:styleId="WW8Num61z5">
    <w:name w:val="WW8Num61z5"/>
    <w:rsid w:val="00F4765E"/>
  </w:style>
  <w:style w:type="character" w:customStyle="1" w:styleId="WW8Num61z6">
    <w:name w:val="WW8Num61z6"/>
    <w:rsid w:val="00F4765E"/>
  </w:style>
  <w:style w:type="character" w:customStyle="1" w:styleId="WW8Num61z7">
    <w:name w:val="WW8Num61z7"/>
    <w:rsid w:val="00F4765E"/>
  </w:style>
  <w:style w:type="character" w:customStyle="1" w:styleId="WW8Num61z8">
    <w:name w:val="WW8Num61z8"/>
    <w:rsid w:val="00F4765E"/>
  </w:style>
  <w:style w:type="character" w:customStyle="1" w:styleId="WW8Num62z1">
    <w:name w:val="WW8Num62z1"/>
    <w:rsid w:val="00F4765E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2z2">
    <w:name w:val="WW8Num62z2"/>
    <w:rsid w:val="00F4765E"/>
  </w:style>
  <w:style w:type="character" w:customStyle="1" w:styleId="WW8Num62z3">
    <w:name w:val="WW8Num62z3"/>
    <w:rsid w:val="00F4765E"/>
  </w:style>
  <w:style w:type="character" w:customStyle="1" w:styleId="WW8Num62z4">
    <w:name w:val="WW8Num62z4"/>
    <w:rsid w:val="00F4765E"/>
  </w:style>
  <w:style w:type="character" w:customStyle="1" w:styleId="WW8Num62z5">
    <w:name w:val="WW8Num62z5"/>
    <w:rsid w:val="00F4765E"/>
  </w:style>
  <w:style w:type="character" w:customStyle="1" w:styleId="WW8Num62z6">
    <w:name w:val="WW8Num62z6"/>
    <w:rsid w:val="00F4765E"/>
  </w:style>
  <w:style w:type="character" w:customStyle="1" w:styleId="WW8Num62z7">
    <w:name w:val="WW8Num62z7"/>
    <w:rsid w:val="00F4765E"/>
  </w:style>
  <w:style w:type="character" w:customStyle="1" w:styleId="WW8Num62z8">
    <w:name w:val="WW8Num62z8"/>
    <w:rsid w:val="00F4765E"/>
  </w:style>
  <w:style w:type="character" w:customStyle="1" w:styleId="WW8Num63z1">
    <w:name w:val="WW8Num63z1"/>
    <w:rsid w:val="00F4765E"/>
    <w:rPr>
      <w:rFonts w:ascii="Times New Roman" w:eastAsia="Times New Roman" w:hAnsi="Times New Roman" w:cs="Times New Roman" w:hint="default"/>
    </w:rPr>
  </w:style>
  <w:style w:type="character" w:customStyle="1" w:styleId="WW8Num63z2">
    <w:name w:val="WW8Num63z2"/>
    <w:rsid w:val="00F4765E"/>
    <w:rPr>
      <w:rFonts w:ascii="Times New Roman" w:hAnsi="Times New Roman" w:cs="Times New Roman" w:hint="default"/>
    </w:rPr>
  </w:style>
  <w:style w:type="character" w:customStyle="1" w:styleId="WW8Num63z3">
    <w:name w:val="WW8Num63z3"/>
    <w:rsid w:val="00F4765E"/>
  </w:style>
  <w:style w:type="character" w:customStyle="1" w:styleId="WW8Num63z4">
    <w:name w:val="WW8Num63z4"/>
    <w:rsid w:val="00F4765E"/>
  </w:style>
  <w:style w:type="character" w:customStyle="1" w:styleId="WW8Num63z5">
    <w:name w:val="WW8Num63z5"/>
    <w:rsid w:val="00F4765E"/>
  </w:style>
  <w:style w:type="character" w:customStyle="1" w:styleId="WW8Num63z6">
    <w:name w:val="WW8Num63z6"/>
    <w:rsid w:val="00F4765E"/>
  </w:style>
  <w:style w:type="character" w:customStyle="1" w:styleId="WW8Num63z7">
    <w:name w:val="WW8Num63z7"/>
    <w:rsid w:val="00F4765E"/>
  </w:style>
  <w:style w:type="character" w:customStyle="1" w:styleId="WW8Num63z8">
    <w:name w:val="WW8Num63z8"/>
    <w:rsid w:val="00F4765E"/>
  </w:style>
  <w:style w:type="character" w:customStyle="1" w:styleId="WW8Num64z1">
    <w:name w:val="WW8Num64z1"/>
    <w:rsid w:val="00F4765E"/>
  </w:style>
  <w:style w:type="character" w:customStyle="1" w:styleId="WW8Num64z2">
    <w:name w:val="WW8Num64z2"/>
    <w:rsid w:val="00F4765E"/>
  </w:style>
  <w:style w:type="character" w:customStyle="1" w:styleId="WW8Num64z3">
    <w:name w:val="WW8Num64z3"/>
    <w:rsid w:val="00F4765E"/>
  </w:style>
  <w:style w:type="character" w:customStyle="1" w:styleId="WW8Num64z4">
    <w:name w:val="WW8Num64z4"/>
    <w:rsid w:val="00F4765E"/>
  </w:style>
  <w:style w:type="character" w:customStyle="1" w:styleId="WW8Num64z5">
    <w:name w:val="WW8Num64z5"/>
    <w:rsid w:val="00F4765E"/>
  </w:style>
  <w:style w:type="character" w:customStyle="1" w:styleId="WW8Num64z6">
    <w:name w:val="WW8Num64z6"/>
    <w:rsid w:val="00F4765E"/>
  </w:style>
  <w:style w:type="character" w:customStyle="1" w:styleId="WW8Num64z7">
    <w:name w:val="WW8Num64z7"/>
    <w:rsid w:val="00F4765E"/>
  </w:style>
  <w:style w:type="character" w:customStyle="1" w:styleId="WW8Num64z8">
    <w:name w:val="WW8Num64z8"/>
    <w:rsid w:val="00F4765E"/>
  </w:style>
  <w:style w:type="character" w:customStyle="1" w:styleId="WW8Num65z1">
    <w:name w:val="WW8Num65z1"/>
    <w:rsid w:val="00F4765E"/>
    <w:rPr>
      <w:rFonts w:ascii="Times New Roman" w:hAnsi="Times New Roman" w:cs="Times New Roman" w:hint="default"/>
    </w:rPr>
  </w:style>
  <w:style w:type="character" w:customStyle="1" w:styleId="WW8Num66z1">
    <w:name w:val="WW8Num66z1"/>
    <w:rsid w:val="00F4765E"/>
  </w:style>
  <w:style w:type="character" w:customStyle="1" w:styleId="WW8Num66z3">
    <w:name w:val="WW8Num66z3"/>
    <w:rsid w:val="00F4765E"/>
  </w:style>
  <w:style w:type="character" w:customStyle="1" w:styleId="WW8Num66z4">
    <w:name w:val="WW8Num66z4"/>
    <w:rsid w:val="00F4765E"/>
  </w:style>
  <w:style w:type="character" w:customStyle="1" w:styleId="WW8Num66z5">
    <w:name w:val="WW8Num66z5"/>
    <w:rsid w:val="00F4765E"/>
  </w:style>
  <w:style w:type="character" w:customStyle="1" w:styleId="WW8Num66z6">
    <w:name w:val="WW8Num66z6"/>
    <w:rsid w:val="00F4765E"/>
  </w:style>
  <w:style w:type="character" w:customStyle="1" w:styleId="WW8Num66z7">
    <w:name w:val="WW8Num66z7"/>
    <w:rsid w:val="00F4765E"/>
  </w:style>
  <w:style w:type="character" w:customStyle="1" w:styleId="WW8Num66z8">
    <w:name w:val="WW8Num66z8"/>
    <w:rsid w:val="00F4765E"/>
  </w:style>
  <w:style w:type="character" w:customStyle="1" w:styleId="WW8Num67z1">
    <w:name w:val="WW8Num67z1"/>
    <w:rsid w:val="00F4765E"/>
    <w:rPr>
      <w:rFonts w:ascii="Courier New" w:hAnsi="Courier New" w:cs="Courier New" w:hint="default"/>
    </w:rPr>
  </w:style>
  <w:style w:type="character" w:customStyle="1" w:styleId="WW8Num67z3">
    <w:name w:val="WW8Num67z3"/>
    <w:rsid w:val="00F4765E"/>
    <w:rPr>
      <w:rFonts w:ascii="Symbol" w:hAnsi="Symbol" w:cs="Symbol" w:hint="default"/>
    </w:rPr>
  </w:style>
  <w:style w:type="character" w:customStyle="1" w:styleId="WW8Num68z1">
    <w:name w:val="WW8Num68z1"/>
    <w:rsid w:val="00F4765E"/>
  </w:style>
  <w:style w:type="character" w:customStyle="1" w:styleId="WW8Num68z2">
    <w:name w:val="WW8Num68z2"/>
    <w:rsid w:val="00F4765E"/>
  </w:style>
  <w:style w:type="character" w:customStyle="1" w:styleId="WW8Num68z3">
    <w:name w:val="WW8Num68z3"/>
    <w:rsid w:val="00F4765E"/>
  </w:style>
  <w:style w:type="character" w:customStyle="1" w:styleId="WW8Num68z4">
    <w:name w:val="WW8Num68z4"/>
    <w:rsid w:val="00F4765E"/>
  </w:style>
  <w:style w:type="character" w:customStyle="1" w:styleId="WW8Num68z5">
    <w:name w:val="WW8Num68z5"/>
    <w:rsid w:val="00F4765E"/>
  </w:style>
  <w:style w:type="character" w:customStyle="1" w:styleId="WW8Num68z6">
    <w:name w:val="WW8Num68z6"/>
    <w:rsid w:val="00F4765E"/>
  </w:style>
  <w:style w:type="character" w:customStyle="1" w:styleId="WW8Num68z7">
    <w:name w:val="WW8Num68z7"/>
    <w:rsid w:val="00F4765E"/>
  </w:style>
  <w:style w:type="character" w:customStyle="1" w:styleId="WW8Num68z8">
    <w:name w:val="WW8Num68z8"/>
    <w:rsid w:val="00F4765E"/>
  </w:style>
  <w:style w:type="character" w:customStyle="1" w:styleId="WW8Num69z1">
    <w:name w:val="WW8Num69z1"/>
    <w:rsid w:val="00F4765E"/>
    <w:rPr>
      <w:rFonts w:ascii="Courier New" w:hAnsi="Courier New" w:cs="Courier New" w:hint="default"/>
    </w:rPr>
  </w:style>
  <w:style w:type="character" w:customStyle="1" w:styleId="WW8Num69z3">
    <w:name w:val="WW8Num69z3"/>
    <w:rsid w:val="00F4765E"/>
    <w:rPr>
      <w:rFonts w:ascii="Symbol" w:hAnsi="Symbol" w:cs="Symbol" w:hint="default"/>
    </w:rPr>
  </w:style>
  <w:style w:type="character" w:customStyle="1" w:styleId="WW8Num70z1">
    <w:name w:val="WW8Num70z1"/>
    <w:rsid w:val="00F4765E"/>
    <w:rPr>
      <w:rFonts w:ascii="Courier New" w:hAnsi="Courier New" w:cs="Courier New" w:hint="default"/>
    </w:rPr>
  </w:style>
  <w:style w:type="character" w:customStyle="1" w:styleId="WW8Num70z2">
    <w:name w:val="WW8Num70z2"/>
    <w:rsid w:val="00F4765E"/>
    <w:rPr>
      <w:rFonts w:ascii="Wingdings" w:hAnsi="Wingdings" w:cs="Wingdings" w:hint="default"/>
    </w:rPr>
  </w:style>
  <w:style w:type="character" w:customStyle="1" w:styleId="WW8Num70z3">
    <w:name w:val="WW8Num70z3"/>
    <w:rsid w:val="00F4765E"/>
    <w:rPr>
      <w:rFonts w:ascii="Symbol" w:hAnsi="Symbol" w:cs="Symbol" w:hint="default"/>
    </w:rPr>
  </w:style>
  <w:style w:type="character" w:customStyle="1" w:styleId="WW8Num72z1">
    <w:name w:val="WW8Num72z1"/>
    <w:rsid w:val="00F4765E"/>
    <w:rPr>
      <w:rFonts w:ascii="Courier New" w:hAnsi="Courier New" w:cs="Courier New" w:hint="default"/>
    </w:rPr>
  </w:style>
  <w:style w:type="character" w:customStyle="1" w:styleId="WW8Num72z2">
    <w:name w:val="WW8Num72z2"/>
    <w:rsid w:val="00F4765E"/>
    <w:rPr>
      <w:rFonts w:ascii="Wingdings" w:hAnsi="Wingdings" w:cs="Wingdings" w:hint="default"/>
    </w:rPr>
  </w:style>
  <w:style w:type="character" w:customStyle="1" w:styleId="WW8Num72z3">
    <w:name w:val="WW8Num72z3"/>
    <w:rsid w:val="00F4765E"/>
    <w:rPr>
      <w:rFonts w:ascii="Symbol" w:hAnsi="Symbol" w:cs="Symbol" w:hint="default"/>
    </w:rPr>
  </w:style>
  <w:style w:type="character" w:customStyle="1" w:styleId="WW8Num73z2">
    <w:name w:val="WW8Num73z2"/>
    <w:rsid w:val="00F4765E"/>
    <w:rPr>
      <w:bCs/>
    </w:rPr>
  </w:style>
  <w:style w:type="character" w:customStyle="1" w:styleId="WW8Num74z1">
    <w:name w:val="WW8Num74z1"/>
    <w:rsid w:val="00F4765E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F4765E"/>
  </w:style>
  <w:style w:type="character" w:customStyle="1" w:styleId="ZwykytekstZnak">
    <w:name w:val="Zwykły tekst Znak"/>
    <w:aliases w:val=" Znak Znak,Znak Znak, Znak Znak Znak Znak,Znak Znak Znak Znak, Znak1 Znak,Znak Znak Znak1 Znak,Znak Znak Znak Znak1 Znak, Znak Znak2 Znak Znak"/>
    <w:link w:val="Zwykytekst"/>
    <w:rsid w:val="00F4765E"/>
    <w:rPr>
      <w:rFonts w:ascii="Courier New" w:hAnsi="Courier New" w:cs="Courier New"/>
      <w:sz w:val="24"/>
      <w:szCs w:val="24"/>
    </w:rPr>
  </w:style>
  <w:style w:type="character" w:customStyle="1" w:styleId="tw4winTerm">
    <w:name w:val="tw4winTerm"/>
    <w:rsid w:val="00F4765E"/>
    <w:rPr>
      <w:color w:val="0000FF"/>
    </w:rPr>
  </w:style>
  <w:style w:type="character" w:customStyle="1" w:styleId="WW-WW8Num7z0">
    <w:name w:val="WW-WW8Num7z0"/>
    <w:rsid w:val="00F4765E"/>
    <w:rPr>
      <w:rFonts w:ascii="Symbol" w:hAnsi="Symbol" w:cs="Symbol" w:hint="default"/>
    </w:rPr>
  </w:style>
  <w:style w:type="character" w:customStyle="1" w:styleId="WW-WW8Num9z0">
    <w:name w:val="WW-WW8Num9z0"/>
    <w:rsid w:val="00F4765E"/>
    <w:rPr>
      <w:b w:val="0"/>
      <w:bCs w:val="0"/>
      <w:i w:val="0"/>
      <w:iCs w:val="0"/>
    </w:rPr>
  </w:style>
  <w:style w:type="character" w:customStyle="1" w:styleId="WW-WW8Num3z2">
    <w:name w:val="WW-WW8Num3z2"/>
    <w:rsid w:val="00F4765E"/>
    <w:rPr>
      <w:rFonts w:ascii="Wingdings" w:hAnsi="Wingdings" w:cs="Wingdings" w:hint="default"/>
    </w:rPr>
  </w:style>
  <w:style w:type="character" w:customStyle="1" w:styleId="redproductinfo">
    <w:name w:val="redproductinfo"/>
    <w:basedOn w:val="Domylnaczcionkaakapitu1"/>
    <w:rsid w:val="00F4765E"/>
  </w:style>
  <w:style w:type="character" w:customStyle="1" w:styleId="postbody1">
    <w:name w:val="postbody1"/>
    <w:basedOn w:val="Domylnaczcionkaakapitu1"/>
    <w:rsid w:val="00F4765E"/>
  </w:style>
  <w:style w:type="character" w:customStyle="1" w:styleId="TekstpodstawowyZnak1">
    <w:name w:val="Tekst podstawowy Znak1"/>
    <w:rsid w:val="00F4765E"/>
    <w:rPr>
      <w:sz w:val="24"/>
    </w:rPr>
  </w:style>
  <w:style w:type="character" w:customStyle="1" w:styleId="apple-style-span">
    <w:name w:val="apple-style-span"/>
    <w:rsid w:val="00F4765E"/>
    <w:rPr>
      <w:rFonts w:ascii="Times New Roman" w:hAnsi="Times New Roman" w:cs="Times New Roman" w:hint="default"/>
    </w:rPr>
  </w:style>
  <w:style w:type="character" w:customStyle="1" w:styleId="Nagwek3Znak1">
    <w:name w:val="Nagłówek 3 Znak1"/>
    <w:rsid w:val="00F4765E"/>
    <w:rPr>
      <w:rFonts w:ascii="Arial" w:hAnsi="Arial" w:cs="Arial" w:hint="default"/>
      <w:b/>
      <w:bCs/>
      <w:sz w:val="26"/>
      <w:szCs w:val="26"/>
    </w:rPr>
  </w:style>
  <w:style w:type="character" w:customStyle="1" w:styleId="Tekstpodstawowy3Znak">
    <w:name w:val="Tekst podstawowy 3 Znak"/>
    <w:rsid w:val="00F4765E"/>
    <w:rPr>
      <w:sz w:val="24"/>
    </w:rPr>
  </w:style>
  <w:style w:type="character" w:customStyle="1" w:styleId="Tekstpodstawowywcity2Znak">
    <w:name w:val="Tekst podstawowy wcięty 2 Znak"/>
    <w:rsid w:val="00F4765E"/>
    <w:rPr>
      <w:rFonts w:ascii="Arial" w:hAnsi="Arial" w:cs="Arial" w:hint="default"/>
      <w:sz w:val="24"/>
    </w:rPr>
  </w:style>
  <w:style w:type="character" w:customStyle="1" w:styleId="text">
    <w:name w:val="text"/>
    <w:basedOn w:val="Domylnaczcionkaakapitu1"/>
    <w:rsid w:val="00F4765E"/>
  </w:style>
  <w:style w:type="character" w:customStyle="1" w:styleId="Odwoaniedokomentarza1">
    <w:name w:val="Odwołanie do komentarza1"/>
    <w:rsid w:val="00F4765E"/>
    <w:rPr>
      <w:sz w:val="16"/>
      <w:szCs w:val="16"/>
    </w:rPr>
  </w:style>
  <w:style w:type="character" w:customStyle="1" w:styleId="Znakiprzypiswdolnych">
    <w:name w:val="Znaki przypisów dolnych"/>
    <w:rsid w:val="00F4765E"/>
    <w:rPr>
      <w:vertAlign w:val="superscript"/>
    </w:rPr>
  </w:style>
  <w:style w:type="character" w:customStyle="1" w:styleId="TytuZnak">
    <w:name w:val="Tytuł Znak"/>
    <w:link w:val="Tytu"/>
    <w:rsid w:val="00F4765E"/>
    <w:rPr>
      <w:b/>
      <w:sz w:val="28"/>
    </w:rPr>
  </w:style>
  <w:style w:type="character" w:styleId="Pogrubienie">
    <w:name w:val="Strong"/>
    <w:basedOn w:val="Domylnaczcionkaakapitu"/>
    <w:qFormat/>
    <w:rsid w:val="00F4765E"/>
    <w:rPr>
      <w:b/>
      <w:bCs/>
    </w:rPr>
  </w:style>
  <w:style w:type="paragraph" w:styleId="Tytu">
    <w:name w:val="Title"/>
    <w:basedOn w:val="Normalny"/>
    <w:link w:val="TytuZnak"/>
    <w:qFormat/>
    <w:rsid w:val="00F4765E"/>
    <w:pPr>
      <w:spacing w:after="0" w:line="240" w:lineRule="auto"/>
      <w:jc w:val="center"/>
    </w:pPr>
    <w:rPr>
      <w:b/>
      <w:sz w:val="28"/>
    </w:rPr>
  </w:style>
  <w:style w:type="character" w:customStyle="1" w:styleId="TytuZnak1">
    <w:name w:val="Tytuł Znak1"/>
    <w:basedOn w:val="Domylnaczcionkaakapitu"/>
    <w:uiPriority w:val="10"/>
    <w:rsid w:val="00F47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F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4765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4765E"/>
    <w:rPr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F4765E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F4765E"/>
    <w:rPr>
      <w:sz w:val="16"/>
      <w:szCs w:val="16"/>
    </w:rPr>
  </w:style>
  <w:style w:type="character" w:styleId="Odwoanieprzypisudolnego">
    <w:name w:val="footnote reference"/>
    <w:rsid w:val="00F4765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76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765E"/>
  </w:style>
  <w:style w:type="paragraph" w:styleId="Zwykytekst">
    <w:name w:val="Plain Text"/>
    <w:aliases w:val=" Znak,Znak, Znak Znak Znak,Znak Znak Znak, Znak1,Znak Znak Znak1,Znak Znak Znak Znak1, Znak Znak2 Znak"/>
    <w:basedOn w:val="Normalny"/>
    <w:link w:val="ZwykytekstZnak"/>
    <w:rsid w:val="00F4765E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ZwykytekstZnak1">
    <w:name w:val="Zwykły tekst Znak1"/>
    <w:basedOn w:val="Domylnaczcionkaakapitu"/>
    <w:uiPriority w:val="99"/>
    <w:semiHidden/>
    <w:rsid w:val="00F4765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pzd.il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18</Pages>
  <Words>6357</Words>
  <Characters>38148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Rad Aug</cp:lastModifiedBy>
  <cp:revision>16</cp:revision>
  <dcterms:created xsi:type="dcterms:W3CDTF">2025-09-25T07:52:00Z</dcterms:created>
  <dcterms:modified xsi:type="dcterms:W3CDTF">2025-09-29T09:16:00Z</dcterms:modified>
</cp:coreProperties>
</file>